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302EB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fanining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predmeti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va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vazifalari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(fan </w:t>
      </w:r>
      <w:proofErr w:type="spellStart"/>
      <w:r w:rsidRPr="005A3668">
        <w:rPr>
          <w:rStyle w:val="af7"/>
          <w:lang w:val="en-US"/>
        </w:rPr>
        <w:t>predmeti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xarid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boshqaruv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resurslar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06D3C811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asosiy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bosqichlari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ehtiyoj</w:t>
      </w:r>
      <w:proofErr w:type="spellEnd"/>
      <w:r w:rsidRPr="005A3668">
        <w:rPr>
          <w:rStyle w:val="af7"/>
          <w:lang w:val="en-US"/>
        </w:rPr>
        <w:t xml:space="preserve">, sourcing, </w:t>
      </w:r>
      <w:proofErr w:type="spellStart"/>
      <w:r w:rsidRPr="005A3668">
        <w:rPr>
          <w:rStyle w:val="af7"/>
          <w:lang w:val="en-US"/>
        </w:rPr>
        <w:t>buyurtma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qabul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05AEEDB9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Strategik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uzoq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qiymat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yaratish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ustunligi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rejalashtirish</w:t>
      </w:r>
      <w:proofErr w:type="spellEnd"/>
      <w:r w:rsidRPr="005A3668">
        <w:rPr>
          <w:rStyle w:val="af7"/>
          <w:lang w:val="en-US"/>
        </w:rPr>
        <w:t xml:space="preserve">, TCO, 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>)</w:t>
      </w:r>
    </w:p>
    <w:p w14:paraId="22E298DE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siyosati</w:t>
      </w:r>
      <w:proofErr w:type="spellEnd"/>
      <w:r w:rsidRPr="005A3668">
        <w:rPr>
          <w:lang w:val="en-US"/>
        </w:rPr>
        <w:t xml:space="preserve"> (procurement policy)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qoidalar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vakolat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>)</w:t>
      </w:r>
    </w:p>
    <w:p w14:paraId="6A0F3B23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korxona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bo‘</w:t>
      </w:r>
      <w:proofErr w:type="gramEnd"/>
      <w:r w:rsidRPr="005A3668">
        <w:rPr>
          <w:lang w:val="en-US"/>
        </w:rPr>
        <w:t>yicha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ahamiyati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xarajatlar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foyda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raqobatbardoshlik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, risk)</w:t>
      </w:r>
    </w:p>
    <w:p w14:paraId="16138C89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Operatsion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vazifalari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buyurtma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yetkazish</w:t>
      </w:r>
      <w:proofErr w:type="spellEnd"/>
      <w:r w:rsidRPr="005A3668">
        <w:rPr>
          <w:rStyle w:val="af7"/>
          <w:lang w:val="en-US"/>
        </w:rPr>
        <w:t xml:space="preserve">, monitoring, </w:t>
      </w:r>
      <w:proofErr w:type="spellStart"/>
      <w:r w:rsidRPr="005A3668">
        <w:rPr>
          <w:rStyle w:val="af7"/>
          <w:lang w:val="en-US"/>
        </w:rPr>
        <w:t>ijro</w:t>
      </w:r>
      <w:proofErr w:type="spellEnd"/>
      <w:r w:rsidRPr="005A3668">
        <w:rPr>
          <w:rStyle w:val="af7"/>
          <w:lang w:val="en-US"/>
        </w:rPr>
        <w:t>)</w:t>
      </w:r>
    </w:p>
    <w:p w14:paraId="07031800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markazlashuvi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va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markazsizlashuvi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farqi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moslashuvchanlik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vakolat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1CBC5C45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kategoriyalari</w:t>
      </w:r>
      <w:proofErr w:type="spellEnd"/>
      <w:r w:rsidRPr="005A3668">
        <w:rPr>
          <w:lang w:val="en-US"/>
        </w:rPr>
        <w:t xml:space="preserve"> (direct/indirect)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xomashyo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xizmatlar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ofis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xaridi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boshqaruv</w:t>
      </w:r>
      <w:proofErr w:type="spellEnd"/>
      <w:r w:rsidRPr="005A3668">
        <w:rPr>
          <w:rStyle w:val="af7"/>
          <w:lang w:val="en-US"/>
        </w:rPr>
        <w:t>)</w:t>
      </w:r>
    </w:p>
    <w:p w14:paraId="012C7340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Xaridlarda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samaradorlikni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(KPI, </w:t>
      </w:r>
      <w:proofErr w:type="spellStart"/>
      <w:r w:rsidRPr="005A3668">
        <w:rPr>
          <w:rStyle w:val="af7"/>
          <w:lang w:val="en-US"/>
        </w:rPr>
        <w:t>tejamkorlik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TCO, </w:t>
      </w:r>
      <w:proofErr w:type="spellStart"/>
      <w:r w:rsidRPr="005A3668">
        <w:rPr>
          <w:rStyle w:val="af7"/>
          <w:lang w:val="en-US"/>
        </w:rPr>
        <w:t>natija</w:t>
      </w:r>
      <w:proofErr w:type="spellEnd"/>
      <w:r w:rsidRPr="005A3668">
        <w:rPr>
          <w:rStyle w:val="af7"/>
          <w:lang w:val="en-US"/>
        </w:rPr>
        <w:t>)</w:t>
      </w:r>
    </w:p>
    <w:p w14:paraId="214E09DC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boshqaruv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qarorlarining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roli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qaror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qabul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qilish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resurs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>)</w:t>
      </w:r>
    </w:p>
    <w:p w14:paraId="4A839015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Bozor </w:t>
      </w:r>
      <w:proofErr w:type="spellStart"/>
      <w:r w:rsidRPr="005A3668">
        <w:rPr>
          <w:lang w:val="en-US"/>
        </w:rPr>
        <w:t>tahlilining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xaridlardagi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o‘</w:t>
      </w:r>
      <w:proofErr w:type="gramEnd"/>
      <w:r w:rsidRPr="005A3668">
        <w:rPr>
          <w:lang w:val="en-US"/>
        </w:rPr>
        <w:t>rni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bozor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ma’lumoti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talab,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prognoz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qaror</w:t>
      </w:r>
      <w:proofErr w:type="spellEnd"/>
      <w:r w:rsidRPr="005A3668">
        <w:rPr>
          <w:rStyle w:val="af7"/>
          <w:lang w:val="en-US"/>
        </w:rPr>
        <w:t>)</w:t>
      </w:r>
    </w:p>
    <w:p w14:paraId="343B498D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mezonlari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ishonchlilik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quvvat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moliya</w:t>
      </w:r>
      <w:proofErr w:type="spellEnd"/>
      <w:r w:rsidRPr="005A3668">
        <w:rPr>
          <w:rStyle w:val="af7"/>
          <w:lang w:val="en-US"/>
        </w:rPr>
        <w:t>, risk)</w:t>
      </w:r>
    </w:p>
    <w:p w14:paraId="61816A7B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Porterning</w:t>
      </w:r>
      <w:proofErr w:type="spellEnd"/>
      <w:r w:rsidRPr="005A3668">
        <w:rPr>
          <w:lang w:val="en-US"/>
        </w:rPr>
        <w:t xml:space="preserve"> 5 </w:t>
      </w:r>
      <w:proofErr w:type="spellStart"/>
      <w:r w:rsidRPr="005A3668">
        <w:rPr>
          <w:lang w:val="en-US"/>
        </w:rPr>
        <w:t>kuch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modeli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xaridlarda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beruvchi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kuchi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xaridor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kuchi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proofErr w:type="gramStart"/>
      <w:r w:rsidRPr="005A3668">
        <w:rPr>
          <w:rStyle w:val="af7"/>
          <w:lang w:val="en-US"/>
        </w:rPr>
        <w:t>o‘</w:t>
      </w:r>
      <w:proofErr w:type="gramEnd"/>
      <w:r w:rsidRPr="005A3668">
        <w:rPr>
          <w:rStyle w:val="af7"/>
          <w:lang w:val="en-US"/>
        </w:rPr>
        <w:t>rinbosar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kiruvchilar</w:t>
      </w:r>
      <w:proofErr w:type="spellEnd"/>
      <w:r w:rsidRPr="005A3668">
        <w:rPr>
          <w:rStyle w:val="af7"/>
          <w:lang w:val="en-US"/>
        </w:rPr>
        <w:t>)</w:t>
      </w:r>
    </w:p>
    <w:p w14:paraId="3CDEDCBB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narxini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shakllantiruvchi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omillar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(talab, </w:t>
      </w:r>
      <w:proofErr w:type="spellStart"/>
      <w:r w:rsidRPr="005A3668">
        <w:rPr>
          <w:rStyle w:val="af7"/>
          <w:lang w:val="en-US"/>
        </w:rPr>
        <w:t>taklif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hajm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bozor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>)</w:t>
      </w:r>
    </w:p>
    <w:p w14:paraId="4CC6C8ED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barqarorligi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(talab </w:t>
      </w:r>
      <w:proofErr w:type="spellStart"/>
      <w:r w:rsidRPr="005A3668">
        <w:rPr>
          <w:rStyle w:val="af7"/>
          <w:lang w:val="en-US"/>
        </w:rPr>
        <w:t>barqarorligi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ta’minot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prognoz</w:t>
      </w:r>
      <w:proofErr w:type="spellEnd"/>
      <w:r w:rsidRPr="005A3668">
        <w:rPr>
          <w:rStyle w:val="af7"/>
          <w:lang w:val="en-US"/>
        </w:rPr>
        <w:t>)</w:t>
      </w:r>
    </w:p>
    <w:p w14:paraId="7B54F04A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Bozor </w:t>
      </w:r>
      <w:proofErr w:type="spellStart"/>
      <w:r w:rsidRPr="005A3668">
        <w:rPr>
          <w:lang w:val="en-US"/>
        </w:rPr>
        <w:t>segmentatsiyasi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qanday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qo‘</w:t>
      </w:r>
      <w:proofErr w:type="gramEnd"/>
      <w:r w:rsidRPr="005A3668">
        <w:rPr>
          <w:lang w:val="en-US"/>
        </w:rPr>
        <w:t>llaniladi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(segment, </w:t>
      </w:r>
      <w:proofErr w:type="spellStart"/>
      <w:r w:rsidRPr="005A3668">
        <w:rPr>
          <w:rStyle w:val="af7"/>
          <w:lang w:val="en-US"/>
        </w:rPr>
        <w:t>hajm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talab, 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beruvchi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04935015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raqobat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tahlili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raqobatchilar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bosimi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kuchlar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bozor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ulushi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, risk)</w:t>
      </w:r>
    </w:p>
    <w:p w14:paraId="2273D939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Raqamli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texnologiyalarning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ta’siri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raqamlashtirish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avtomatlashtirish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51611DE6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bozorining</w:t>
      </w:r>
      <w:proofErr w:type="spellEnd"/>
      <w:r w:rsidRPr="005A3668">
        <w:rPr>
          <w:lang w:val="en-US"/>
        </w:rPr>
        <w:t xml:space="preserve"> global </w:t>
      </w:r>
      <w:proofErr w:type="spellStart"/>
      <w:r w:rsidRPr="005A3668">
        <w:rPr>
          <w:lang w:val="en-US"/>
        </w:rPr>
        <w:t>omillari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valyuta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siyosat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texnologiya</w:t>
      </w:r>
      <w:proofErr w:type="spellEnd"/>
      <w:r w:rsidRPr="005A3668">
        <w:rPr>
          <w:rStyle w:val="af7"/>
          <w:lang w:val="en-US"/>
        </w:rPr>
        <w:t>, talab, risk)</w:t>
      </w:r>
    </w:p>
    <w:p w14:paraId="15C4D141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sikli</w:t>
      </w:r>
      <w:proofErr w:type="spellEnd"/>
      <w:r w:rsidRPr="005A3668">
        <w:rPr>
          <w:lang w:val="en-US"/>
        </w:rPr>
        <w:t xml:space="preserve"> (supply cycle)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buyurtma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chiqarish</w:t>
      </w:r>
      <w:proofErr w:type="spellEnd"/>
      <w:r w:rsidRPr="005A3668">
        <w:rPr>
          <w:rStyle w:val="af7"/>
          <w:lang w:val="en-US"/>
        </w:rPr>
        <w:t xml:space="preserve">, transport, </w:t>
      </w:r>
      <w:proofErr w:type="spellStart"/>
      <w:r w:rsidRPr="005A3668">
        <w:rPr>
          <w:rStyle w:val="af7"/>
          <w:lang w:val="en-US"/>
        </w:rPr>
        <w:t>yetkazish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qabul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>)</w:t>
      </w:r>
    </w:p>
    <w:p w14:paraId="7F28D8E9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Buyurtmachi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o‘ziga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xosligi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(talab </w:t>
      </w:r>
      <w:proofErr w:type="spellStart"/>
      <w:r w:rsidRPr="005A3668">
        <w:rPr>
          <w:rStyle w:val="af7"/>
          <w:lang w:val="en-US"/>
        </w:rPr>
        <w:t>ustunligi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bosimi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tanlov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muzokara</w:t>
      </w:r>
      <w:proofErr w:type="spellEnd"/>
      <w:r w:rsidRPr="005A3668">
        <w:rPr>
          <w:rStyle w:val="af7"/>
          <w:lang w:val="en-US"/>
        </w:rPr>
        <w:t>)</w:t>
      </w:r>
    </w:p>
    <w:p w14:paraId="5D165C54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o‘ziga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xosligi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taklif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cheklovi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kuchi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monopoliyaga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yaqinlik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>)</w:t>
      </w:r>
    </w:p>
    <w:p w14:paraId="3DE0DBC1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tendensiyalari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raqamlashtirish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globalizatsiya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AI,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>)</w:t>
      </w:r>
    </w:p>
    <w:p w14:paraId="765B61C3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xavf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turlari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valyuta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siyosiy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>)</w:t>
      </w:r>
    </w:p>
    <w:p w14:paraId="2AC27033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lastRenderedPageBreak/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prognozlash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usullari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(trend </w:t>
      </w:r>
      <w:proofErr w:type="spellStart"/>
      <w:r w:rsidRPr="005A3668">
        <w:rPr>
          <w:rStyle w:val="af7"/>
          <w:lang w:val="en-US"/>
        </w:rPr>
        <w:t>tahlili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statistik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usul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ekspert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bahosi</w:t>
      </w:r>
      <w:proofErr w:type="spellEnd"/>
      <w:r w:rsidRPr="005A3668">
        <w:rPr>
          <w:rStyle w:val="af7"/>
          <w:lang w:val="en-US"/>
        </w:rPr>
        <w:t xml:space="preserve">, talab </w:t>
      </w:r>
      <w:proofErr w:type="spellStart"/>
      <w:r w:rsidRPr="005A3668">
        <w:rPr>
          <w:rStyle w:val="af7"/>
          <w:lang w:val="en-US"/>
        </w:rPr>
        <w:t>prognozi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ssenariy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>)</w:t>
      </w:r>
    </w:p>
    <w:p w14:paraId="455E985B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sourcing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xalqaro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xarid</w:t>
      </w:r>
      <w:proofErr w:type="spellEnd"/>
      <w:r w:rsidRPr="005A3668">
        <w:rPr>
          <w:rStyle w:val="af7"/>
          <w:lang w:val="en-US"/>
        </w:rPr>
        <w:t xml:space="preserve">, global </w:t>
      </w:r>
      <w:proofErr w:type="spellStart"/>
      <w:r w:rsidRPr="005A3668">
        <w:rPr>
          <w:rStyle w:val="af7"/>
          <w:lang w:val="en-US"/>
        </w:rPr>
        <w:t>bozor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ustunligi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diversifikatsiya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5907AC21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</w:t>
      </w:r>
      <w:proofErr w:type="spellStart"/>
      <w:r w:rsidRPr="005A3668">
        <w:rPr>
          <w:lang w:val="en-US"/>
        </w:rPr>
        <w:t>va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lokal</w:t>
      </w:r>
      <w:proofErr w:type="spellEnd"/>
      <w:r w:rsidRPr="005A3668">
        <w:rPr>
          <w:lang w:val="en-US"/>
        </w:rPr>
        <w:t xml:space="preserve"> sourcing </w:t>
      </w:r>
      <w:proofErr w:type="spellStart"/>
      <w:r w:rsidRPr="005A3668">
        <w:rPr>
          <w:lang w:val="en-US"/>
        </w:rPr>
        <w:t>farqi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masofa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moslashuvchanlik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>)</w:t>
      </w:r>
    </w:p>
    <w:p w14:paraId="16635C5C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</w:t>
      </w:r>
      <w:proofErr w:type="spellStart"/>
      <w:r w:rsidRPr="005A3668">
        <w:rPr>
          <w:lang w:val="en-US"/>
        </w:rPr>
        <w:t>sourcingning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afzalliklari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kamayishi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tanlov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kengligi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innovatsiya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diversifikatsiya</w:t>
      </w:r>
      <w:proofErr w:type="spellEnd"/>
      <w:r w:rsidRPr="005A3668">
        <w:rPr>
          <w:rStyle w:val="af7"/>
          <w:lang w:val="en-US"/>
        </w:rPr>
        <w:t>)</w:t>
      </w:r>
    </w:p>
    <w:p w14:paraId="7CDAFE40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</w:t>
      </w:r>
      <w:proofErr w:type="spellStart"/>
      <w:r w:rsidRPr="005A3668">
        <w:rPr>
          <w:lang w:val="en-US"/>
        </w:rPr>
        <w:t>sourcingdagi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xavf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turlari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valyuta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siyosiy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madaniy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huquqiy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berish</w:t>
      </w:r>
      <w:proofErr w:type="spellEnd"/>
      <w:r w:rsidRPr="005A3668">
        <w:rPr>
          <w:rStyle w:val="af7"/>
          <w:lang w:val="en-US"/>
        </w:rPr>
        <w:t>)</w:t>
      </w:r>
    </w:p>
    <w:p w14:paraId="7858CC5E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Offshoring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chiqarishni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ko‘chirish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masofa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5A4277E4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Nearshoring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yaqin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mamlakat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risk </w:t>
      </w:r>
      <w:proofErr w:type="spellStart"/>
      <w:r w:rsidRPr="005A3668">
        <w:rPr>
          <w:rStyle w:val="af7"/>
          <w:lang w:val="en-US"/>
        </w:rPr>
        <w:t>kamayishi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moslashuvchanlik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>)</w:t>
      </w:r>
    </w:p>
    <w:p w14:paraId="42FE3FD1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Outsourcing </w:t>
      </w:r>
      <w:proofErr w:type="spellStart"/>
      <w:r w:rsidRPr="005A3668">
        <w:rPr>
          <w:lang w:val="en-US"/>
        </w:rPr>
        <w:t>va</w:t>
      </w:r>
      <w:proofErr w:type="spellEnd"/>
      <w:r w:rsidRPr="005A3668">
        <w:rPr>
          <w:lang w:val="en-US"/>
        </w:rPr>
        <w:t xml:space="preserve"> insourcing </w:t>
      </w:r>
      <w:proofErr w:type="spellStart"/>
      <w:r w:rsidRPr="005A3668">
        <w:rPr>
          <w:lang w:val="en-US"/>
        </w:rPr>
        <w:t>farqi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ichki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resurs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tashqi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xizmat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2EE31489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</w:t>
      </w:r>
      <w:proofErr w:type="spellStart"/>
      <w:r w:rsidRPr="005A3668">
        <w:rPr>
          <w:lang w:val="en-US"/>
        </w:rPr>
        <w:t>ta’minot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zanjiri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xalqaro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oqim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boshqaruv</w:t>
      </w:r>
      <w:proofErr w:type="spellEnd"/>
      <w:r w:rsidRPr="005A3668">
        <w:rPr>
          <w:rStyle w:val="af7"/>
          <w:lang w:val="en-US"/>
        </w:rPr>
        <w:t>)</w:t>
      </w:r>
    </w:p>
    <w:p w14:paraId="58979CEA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</w:t>
      </w: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strategiyalari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diversifikatsiya</w:t>
      </w:r>
      <w:proofErr w:type="spellEnd"/>
      <w:r w:rsidRPr="005A3668">
        <w:rPr>
          <w:rStyle w:val="af7"/>
          <w:lang w:val="en-US"/>
        </w:rPr>
        <w:t xml:space="preserve">, dual sourcing,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risk </w:t>
      </w:r>
      <w:proofErr w:type="spellStart"/>
      <w:r w:rsidRPr="005A3668">
        <w:rPr>
          <w:rStyle w:val="af7"/>
          <w:lang w:val="en-US"/>
        </w:rPr>
        <w:t>boshqaruvi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moslashuv</w:t>
      </w:r>
      <w:proofErr w:type="spellEnd"/>
      <w:r w:rsidRPr="005A3668">
        <w:rPr>
          <w:rStyle w:val="af7"/>
          <w:lang w:val="en-US"/>
        </w:rPr>
        <w:t>)</w:t>
      </w:r>
    </w:p>
    <w:p w14:paraId="4B6BB258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Country risk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siyosiy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xavf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iqtisodiy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valyuta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huquq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soliq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investitsiya</w:t>
      </w:r>
      <w:proofErr w:type="spellEnd"/>
      <w:r w:rsidRPr="005A3668">
        <w:rPr>
          <w:rStyle w:val="af7"/>
          <w:lang w:val="en-US"/>
        </w:rPr>
        <w:t>)</w:t>
      </w:r>
    </w:p>
    <w:p w14:paraId="07AA9529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Geosiyosiy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xavflarning</w:t>
      </w:r>
      <w:proofErr w:type="spellEnd"/>
      <w:r w:rsidRPr="005A3668">
        <w:rPr>
          <w:lang w:val="en-US"/>
        </w:rPr>
        <w:t xml:space="preserve"> global </w:t>
      </w:r>
      <w:proofErr w:type="spellStart"/>
      <w:r w:rsidRPr="005A3668">
        <w:rPr>
          <w:lang w:val="en-US"/>
        </w:rPr>
        <w:t>sourcingga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ta’siri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sanksiyalar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urush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savdo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cheklovi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>)</w:t>
      </w:r>
    </w:p>
    <w:p w14:paraId="36290BCE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Transchegaraviy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logistika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bojxona</w:t>
      </w:r>
      <w:proofErr w:type="spellEnd"/>
      <w:r w:rsidRPr="005A3668">
        <w:rPr>
          <w:rStyle w:val="af7"/>
          <w:lang w:val="en-US"/>
        </w:rPr>
        <w:t xml:space="preserve">, transport,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>, risk)</w:t>
      </w:r>
    </w:p>
    <w:p w14:paraId="5FB6A35E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Incoterms </w:t>
      </w:r>
      <w:proofErr w:type="spellStart"/>
      <w:r w:rsidRPr="005A3668">
        <w:rPr>
          <w:lang w:val="en-US"/>
        </w:rPr>
        <w:t>shartlari</w:t>
      </w:r>
      <w:proofErr w:type="spellEnd"/>
      <w:r w:rsidRPr="005A3668">
        <w:rPr>
          <w:lang w:val="en-US"/>
        </w:rPr>
        <w:t xml:space="preserve"> (EXW, FOB, CIF)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(risk </w:t>
      </w:r>
      <w:proofErr w:type="spellStart"/>
      <w:r w:rsidRPr="005A3668">
        <w:rPr>
          <w:rStyle w:val="af7"/>
          <w:lang w:val="en-US"/>
        </w:rPr>
        <w:t>o‘tishi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yetkazish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nuqtasi</w:t>
      </w:r>
      <w:proofErr w:type="spellEnd"/>
      <w:r w:rsidRPr="005A3668">
        <w:rPr>
          <w:rStyle w:val="af7"/>
          <w:lang w:val="en-US"/>
        </w:rPr>
        <w:t xml:space="preserve">, transport, </w:t>
      </w:r>
      <w:proofErr w:type="spellStart"/>
      <w:r w:rsidRPr="005A3668">
        <w:rPr>
          <w:rStyle w:val="af7"/>
          <w:lang w:val="en-US"/>
        </w:rPr>
        <w:t>sug‘urta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mas’uliyat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savdo</w:t>
      </w:r>
      <w:proofErr w:type="spellEnd"/>
      <w:r w:rsidRPr="005A3668">
        <w:rPr>
          <w:rStyle w:val="af7"/>
          <w:lang w:val="en-US"/>
        </w:rPr>
        <w:t>)</w:t>
      </w:r>
    </w:p>
    <w:p w14:paraId="7CA63C90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>Import-</w:t>
      </w:r>
      <w:proofErr w:type="spellStart"/>
      <w:r w:rsidRPr="005A3668">
        <w:rPr>
          <w:lang w:val="en-US"/>
        </w:rPr>
        <w:t>eksportdagi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hujjatlar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turlari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(invoice, packing list, BL, </w:t>
      </w:r>
      <w:proofErr w:type="spellStart"/>
      <w:r w:rsidRPr="005A3668">
        <w:rPr>
          <w:rStyle w:val="af7"/>
          <w:lang w:val="en-US"/>
        </w:rPr>
        <w:t>sertifikat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kontrakt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bojxona</w:t>
      </w:r>
      <w:proofErr w:type="spellEnd"/>
      <w:r w:rsidRPr="005A3668">
        <w:rPr>
          <w:rStyle w:val="af7"/>
          <w:lang w:val="en-US"/>
        </w:rPr>
        <w:t>)</w:t>
      </w:r>
    </w:p>
    <w:p w14:paraId="106E6457" w14:textId="77777777" w:rsidR="00696B7C" w:rsidRPr="005A3668" w:rsidRDefault="00696B7C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sourcing </w:t>
      </w:r>
      <w:proofErr w:type="spellStart"/>
      <w:r w:rsidRPr="005A3668">
        <w:rPr>
          <w:lang w:val="en-US"/>
        </w:rPr>
        <w:t>strategiyasini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ishlab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chiqish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mezonlari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yetkazish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bozor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09704AF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</w:t>
      </w:r>
      <w:proofErr w:type="spellEnd"/>
      <w:r w:rsidRPr="005A3668">
        <w:rPr>
          <w:lang w:val="en-US"/>
        </w:rPr>
        <w:t xml:space="preserve"> (supplier) </w:t>
      </w:r>
      <w:proofErr w:type="spellStart"/>
      <w:r w:rsidRPr="005A3668">
        <w:rPr>
          <w:lang w:val="en-US"/>
        </w:rPr>
        <w:t>qanday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ta’riflanadi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mahsulot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xizmat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>)</w:t>
      </w:r>
    </w:p>
    <w:p w14:paraId="33F788B1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tanlash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mezonlari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ishonchlilik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quvvat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tajriba</w:t>
      </w:r>
      <w:proofErr w:type="spellEnd"/>
      <w:r w:rsidRPr="005A3668">
        <w:rPr>
          <w:rStyle w:val="af7"/>
          <w:lang w:val="en-US"/>
        </w:rPr>
        <w:t>, risk)</w:t>
      </w:r>
    </w:p>
    <w:p w14:paraId="3A43CE49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RFP, RFQ, RFI </w:t>
      </w:r>
      <w:proofErr w:type="spellStart"/>
      <w:r w:rsidRPr="005A3668">
        <w:rPr>
          <w:lang w:val="en-US"/>
        </w:rPr>
        <w:t>farqlari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axborot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so‘rovi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texnik</w:t>
      </w:r>
      <w:proofErr w:type="spellEnd"/>
      <w:r w:rsidRPr="005A3668">
        <w:rPr>
          <w:rStyle w:val="af7"/>
          <w:lang w:val="en-US"/>
        </w:rPr>
        <w:t xml:space="preserve"> talab, </w:t>
      </w:r>
      <w:proofErr w:type="spellStart"/>
      <w:r w:rsidRPr="005A3668">
        <w:rPr>
          <w:rStyle w:val="af7"/>
          <w:lang w:val="en-US"/>
        </w:rPr>
        <w:t>tanlov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taklif</w:t>
      </w:r>
      <w:proofErr w:type="spellEnd"/>
      <w:r w:rsidRPr="005A3668">
        <w:rPr>
          <w:rStyle w:val="af7"/>
          <w:lang w:val="en-US"/>
        </w:rPr>
        <w:t>, tender)</w:t>
      </w:r>
    </w:p>
    <w:p w14:paraId="564D9425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usullari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(ball </w:t>
      </w:r>
      <w:proofErr w:type="spellStart"/>
      <w:r w:rsidRPr="005A3668">
        <w:rPr>
          <w:rStyle w:val="af7"/>
          <w:lang w:val="en-US"/>
        </w:rPr>
        <w:t>tizimi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reyting</w:t>
      </w:r>
      <w:proofErr w:type="spellEnd"/>
      <w:r w:rsidRPr="005A3668">
        <w:rPr>
          <w:rStyle w:val="af7"/>
          <w:lang w:val="en-US"/>
        </w:rPr>
        <w:t xml:space="preserve">, audit, KPI, </w:t>
      </w:r>
      <w:proofErr w:type="spellStart"/>
      <w:r w:rsidRPr="005A3668">
        <w:rPr>
          <w:rStyle w:val="af7"/>
          <w:lang w:val="en-US"/>
        </w:rPr>
        <w:t>solishtirish</w:t>
      </w:r>
      <w:proofErr w:type="spellEnd"/>
      <w:r w:rsidRPr="005A3668">
        <w:rPr>
          <w:rStyle w:val="af7"/>
          <w:lang w:val="en-US"/>
        </w:rPr>
        <w:t>, monitoring)</w:t>
      </w:r>
    </w:p>
    <w:p w14:paraId="7939302C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reytingi</w:t>
      </w:r>
      <w:proofErr w:type="spellEnd"/>
      <w:r w:rsidRPr="005A3668">
        <w:rPr>
          <w:lang w:val="en-US"/>
        </w:rPr>
        <w:t xml:space="preserve"> (vendor rating)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ishonchlilik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baholash</w:t>
      </w:r>
      <w:proofErr w:type="spellEnd"/>
      <w:r w:rsidRPr="005A3668">
        <w:rPr>
          <w:rStyle w:val="af7"/>
          <w:lang w:val="en-US"/>
        </w:rPr>
        <w:t>)</w:t>
      </w:r>
    </w:p>
    <w:p w14:paraId="64BEEFC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auditi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tekshiruv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moliya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jarayon</w:t>
      </w:r>
      <w:proofErr w:type="spellEnd"/>
      <w:r w:rsidRPr="005A3668">
        <w:rPr>
          <w:rStyle w:val="af7"/>
          <w:lang w:val="en-US"/>
        </w:rPr>
        <w:t>, risk)</w:t>
      </w:r>
    </w:p>
    <w:p w14:paraId="0C023A6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bilan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muzokara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olib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bosqichlari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tayyorgarlik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taklif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bahs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kelishuv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natija</w:t>
      </w:r>
      <w:proofErr w:type="spellEnd"/>
      <w:r w:rsidRPr="005A3668">
        <w:rPr>
          <w:rStyle w:val="af7"/>
          <w:lang w:val="en-US"/>
        </w:rPr>
        <w:t>)</w:t>
      </w:r>
    </w:p>
    <w:p w14:paraId="4C87D9CF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rivojlantirish</w:t>
      </w:r>
      <w:proofErr w:type="spellEnd"/>
      <w:r w:rsidRPr="005A3668">
        <w:rPr>
          <w:lang w:val="en-US"/>
        </w:rPr>
        <w:t xml:space="preserve"> (supplier development)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trening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innovatsiya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uzoq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>)</w:t>
      </w:r>
    </w:p>
    <w:p w14:paraId="12BBCA38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lastRenderedPageBreak/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bilan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uzoq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muddatli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hamkorlik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tamoyillari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foyda</w:t>
      </w:r>
      <w:proofErr w:type="spellEnd"/>
      <w:r w:rsidRPr="005A3668">
        <w:rPr>
          <w:rStyle w:val="af7"/>
          <w:lang w:val="en-US"/>
        </w:rPr>
        <w:t xml:space="preserve">, risk </w:t>
      </w:r>
      <w:proofErr w:type="spellStart"/>
      <w:r w:rsidRPr="005A3668">
        <w:rPr>
          <w:rStyle w:val="af7"/>
          <w:lang w:val="en-US"/>
        </w:rPr>
        <w:t>kamayishi</w:t>
      </w:r>
      <w:proofErr w:type="spellEnd"/>
      <w:r w:rsidRPr="005A3668">
        <w:rPr>
          <w:rStyle w:val="af7"/>
          <w:lang w:val="en-US"/>
        </w:rPr>
        <w:t>)</w:t>
      </w:r>
    </w:p>
    <w:p w14:paraId="49498F0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Dual sourcing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ikki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manba</w:t>
      </w:r>
      <w:proofErr w:type="spellEnd"/>
      <w:r w:rsidRPr="005A3668">
        <w:rPr>
          <w:rStyle w:val="af7"/>
          <w:lang w:val="en-US"/>
        </w:rPr>
        <w:t xml:space="preserve">, risk </w:t>
      </w:r>
      <w:proofErr w:type="spellStart"/>
      <w:r w:rsidRPr="005A3668">
        <w:rPr>
          <w:rStyle w:val="af7"/>
          <w:lang w:val="en-US"/>
        </w:rPr>
        <w:t>kamaytirish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ta’minot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11610B7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Single sourcing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(yagona </w:t>
      </w:r>
      <w:proofErr w:type="spellStart"/>
      <w:r w:rsidRPr="005A3668">
        <w:rPr>
          <w:rStyle w:val="af7"/>
          <w:lang w:val="en-US"/>
        </w:rPr>
        <w:t>manba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bog‘liqlik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>)</w:t>
      </w:r>
    </w:p>
    <w:p w14:paraId="53022BE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Multi-sourcing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bir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nechta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manba</w:t>
      </w:r>
      <w:proofErr w:type="spellEnd"/>
      <w:r w:rsidRPr="005A3668">
        <w:rPr>
          <w:rStyle w:val="af7"/>
          <w:lang w:val="en-US"/>
        </w:rPr>
        <w:t xml:space="preserve">, risk </w:t>
      </w:r>
      <w:proofErr w:type="spellStart"/>
      <w:r w:rsidRPr="005A3668">
        <w:rPr>
          <w:rStyle w:val="af7"/>
          <w:lang w:val="en-US"/>
        </w:rPr>
        <w:t>diversifikatsiyasi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ta’minot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moslashuv</w:t>
      </w:r>
      <w:proofErr w:type="spellEnd"/>
      <w:r w:rsidRPr="005A3668">
        <w:rPr>
          <w:rStyle w:val="af7"/>
          <w:lang w:val="en-US"/>
        </w:rPr>
        <w:t>)</w:t>
      </w:r>
    </w:p>
    <w:p w14:paraId="155A0113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bilan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xatarlarni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boshqarish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(risk </w:t>
      </w:r>
      <w:proofErr w:type="spellStart"/>
      <w:r w:rsidRPr="005A3668">
        <w:rPr>
          <w:rStyle w:val="af7"/>
          <w:lang w:val="en-US"/>
        </w:rPr>
        <w:t>aniqlash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baholash</w:t>
      </w:r>
      <w:proofErr w:type="spellEnd"/>
      <w:r w:rsidRPr="005A3668">
        <w:rPr>
          <w:rStyle w:val="af7"/>
          <w:lang w:val="en-US"/>
        </w:rPr>
        <w:t xml:space="preserve">, monitoring, </w:t>
      </w:r>
      <w:proofErr w:type="spellStart"/>
      <w:r w:rsidRPr="005A3668">
        <w:rPr>
          <w:rStyle w:val="af7"/>
          <w:lang w:val="en-US"/>
        </w:rPr>
        <w:t>diversifikatsiya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sug‘urta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38E8016E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bilan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shartnoma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tuzish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tartibi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muzokara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huquqiy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asos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majburiyat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ijro</w:t>
      </w:r>
      <w:proofErr w:type="spellEnd"/>
      <w:r w:rsidRPr="005A3668">
        <w:rPr>
          <w:rStyle w:val="af7"/>
          <w:lang w:val="en-US"/>
        </w:rPr>
        <w:t>)</w:t>
      </w:r>
    </w:p>
    <w:p w14:paraId="378BB66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bilan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munosabatlarni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yaxshilash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strategiyalari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kommunikatsiya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rag‘bat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baholash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uzoq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>)</w:t>
      </w:r>
    </w:p>
    <w:p w14:paraId="2CD1CB89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ehtiyojini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aniqlash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(talab, </w:t>
      </w:r>
      <w:proofErr w:type="spellStart"/>
      <w:r w:rsidRPr="005A3668">
        <w:rPr>
          <w:rStyle w:val="af7"/>
          <w:lang w:val="en-US"/>
        </w:rPr>
        <w:t>rejalashtirish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texnik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topshiriq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hajm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budjet</w:t>
      </w:r>
      <w:proofErr w:type="spellEnd"/>
      <w:r w:rsidRPr="005A3668">
        <w:rPr>
          <w:rStyle w:val="af7"/>
          <w:lang w:val="en-US"/>
        </w:rPr>
        <w:t>)</w:t>
      </w:r>
    </w:p>
    <w:p w14:paraId="077A0F87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buyurtmasi</w:t>
      </w:r>
      <w:proofErr w:type="spellEnd"/>
      <w:r w:rsidRPr="005A3668">
        <w:rPr>
          <w:lang w:val="en-US"/>
        </w:rPr>
        <w:t xml:space="preserve"> (Purchase Order)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buyurtma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hujjati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miqdor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70B26FD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Tender </w:t>
      </w:r>
      <w:proofErr w:type="spellStart"/>
      <w:r w:rsidRPr="005A3668">
        <w:rPr>
          <w:lang w:val="en-US"/>
        </w:rPr>
        <w:t>hujjatlari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nimalardan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iborat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texnik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topshiriq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taklif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shakli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baholash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huquqiy</w:t>
      </w:r>
      <w:proofErr w:type="spellEnd"/>
      <w:r w:rsidRPr="005A3668">
        <w:rPr>
          <w:rStyle w:val="af7"/>
          <w:lang w:val="en-US"/>
        </w:rPr>
        <w:t xml:space="preserve"> talab, </w:t>
      </w:r>
      <w:proofErr w:type="spellStart"/>
      <w:r w:rsidRPr="005A3668">
        <w:rPr>
          <w:rStyle w:val="af7"/>
          <w:lang w:val="en-US"/>
        </w:rPr>
        <w:t>jadval</w:t>
      </w:r>
      <w:proofErr w:type="spellEnd"/>
      <w:r w:rsidRPr="005A3668">
        <w:rPr>
          <w:rStyle w:val="af7"/>
          <w:lang w:val="en-US"/>
        </w:rPr>
        <w:t>)</w:t>
      </w:r>
    </w:p>
    <w:p w14:paraId="0879044A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Tender </w:t>
      </w:r>
      <w:proofErr w:type="spellStart"/>
      <w:r w:rsidRPr="005A3668">
        <w:rPr>
          <w:lang w:val="en-US"/>
        </w:rPr>
        <w:t>jarayonining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bosqichlari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e’lon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taklif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ochish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baholash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g‘olib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>)</w:t>
      </w:r>
    </w:p>
    <w:p w14:paraId="25A6507E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Elektron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tenderlar</w:t>
      </w:r>
      <w:proofErr w:type="spellEnd"/>
      <w:r w:rsidRPr="005A3668">
        <w:rPr>
          <w:lang w:val="en-US"/>
        </w:rPr>
        <w:t xml:space="preserve"> (e-tender) </w:t>
      </w:r>
      <w:proofErr w:type="spellStart"/>
      <w:r w:rsidRPr="005A3668">
        <w:rPr>
          <w:lang w:val="en-US"/>
        </w:rPr>
        <w:t>tizimi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raqamli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platforma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avtomatlashtirish</w:t>
      </w:r>
      <w:proofErr w:type="spellEnd"/>
      <w:r w:rsidRPr="005A3668">
        <w:rPr>
          <w:rStyle w:val="af7"/>
          <w:lang w:val="en-US"/>
        </w:rPr>
        <w:t>)</w:t>
      </w:r>
    </w:p>
    <w:p w14:paraId="61D0CA8C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uchun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texnik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topshiriq</w:t>
      </w:r>
      <w:proofErr w:type="spellEnd"/>
      <w:r w:rsidRPr="005A3668">
        <w:rPr>
          <w:lang w:val="en-US"/>
        </w:rPr>
        <w:t xml:space="preserve"> (Technical Specification)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talablar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miqdor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funksional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</w:t>
      </w:r>
      <w:proofErr w:type="spellEnd"/>
      <w:r w:rsidRPr="005A3668">
        <w:rPr>
          <w:rStyle w:val="af7"/>
          <w:lang w:val="en-US"/>
        </w:rPr>
        <w:t>)</w:t>
      </w:r>
    </w:p>
    <w:p w14:paraId="21F74A55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siyosatida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hujjatlashtirish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talablari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yo‘riqnoma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reglament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arxiv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>)</w:t>
      </w:r>
    </w:p>
    <w:p w14:paraId="26EB60D1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shaffoflik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tamoyillari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ochiqlik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adolat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tenglik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korrupsiyaga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qarshi</w:t>
      </w:r>
      <w:proofErr w:type="spellEnd"/>
      <w:r w:rsidRPr="005A3668">
        <w:rPr>
          <w:rStyle w:val="af7"/>
          <w:lang w:val="en-US"/>
        </w:rPr>
        <w:t>)</w:t>
      </w:r>
    </w:p>
    <w:p w14:paraId="2EEE05C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korrupsiyaga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qarshi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kurash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mexanizmlari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audit, tender </w:t>
      </w:r>
      <w:proofErr w:type="spellStart"/>
      <w:r w:rsidRPr="005A3668">
        <w:rPr>
          <w:rStyle w:val="af7"/>
          <w:lang w:val="en-US"/>
        </w:rPr>
        <w:t>ochiqligi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vakolat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etik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kodeks</w:t>
      </w:r>
      <w:proofErr w:type="spellEnd"/>
      <w:r w:rsidRPr="005A3668">
        <w:rPr>
          <w:rStyle w:val="af7"/>
          <w:lang w:val="en-US"/>
        </w:rPr>
        <w:t>)</w:t>
      </w:r>
    </w:p>
    <w:p w14:paraId="7C603A38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Tender </w:t>
      </w:r>
      <w:proofErr w:type="spellStart"/>
      <w:r w:rsidRPr="005A3668">
        <w:rPr>
          <w:lang w:val="en-US"/>
        </w:rPr>
        <w:t>komissiyasining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vazifalari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baholash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xolislik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qaror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>)</w:t>
      </w:r>
    </w:p>
    <w:p w14:paraId="39AB48D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Tender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mezonlari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tajriba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moliyaviy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holat</w:t>
      </w:r>
      <w:proofErr w:type="spellEnd"/>
      <w:r w:rsidRPr="005A3668">
        <w:rPr>
          <w:rStyle w:val="af7"/>
          <w:lang w:val="en-US"/>
        </w:rPr>
        <w:t>, risk)</w:t>
      </w:r>
    </w:p>
    <w:p w14:paraId="7B16197F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Yagona </w:t>
      </w:r>
      <w:proofErr w:type="spellStart"/>
      <w:r w:rsidRPr="005A3668">
        <w:rPr>
          <w:lang w:val="en-US"/>
        </w:rPr>
        <w:t>buyurtmachi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tizimi</w:t>
      </w:r>
      <w:proofErr w:type="spellEnd"/>
      <w:r w:rsidRPr="005A3668">
        <w:rPr>
          <w:lang w:val="en-US"/>
        </w:rPr>
        <w:t xml:space="preserve"> (central procurement)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markazlashuv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tejamkorlik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19DD229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shartnomasi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turlari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narxli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ramkaviy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uzoq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muddatli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xizmat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loyiha</w:t>
      </w:r>
      <w:proofErr w:type="spellEnd"/>
      <w:r w:rsidRPr="005A3668">
        <w:rPr>
          <w:rStyle w:val="af7"/>
          <w:lang w:val="en-US"/>
        </w:rPr>
        <w:t>)</w:t>
      </w:r>
    </w:p>
    <w:p w14:paraId="53849B4C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kartalari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(ball </w:t>
      </w:r>
      <w:proofErr w:type="spellStart"/>
      <w:r w:rsidRPr="005A3668">
        <w:rPr>
          <w:rStyle w:val="af7"/>
          <w:lang w:val="en-US"/>
        </w:rPr>
        <w:t>tizimi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mezonlar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solishtirish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xolislik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natija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qaror</w:t>
      </w:r>
      <w:proofErr w:type="spellEnd"/>
      <w:r w:rsidRPr="005A3668">
        <w:rPr>
          <w:rStyle w:val="af7"/>
          <w:lang w:val="en-US"/>
        </w:rPr>
        <w:t>)</w:t>
      </w:r>
    </w:p>
    <w:p w14:paraId="2146A567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huquqiy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xatolarni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tahlil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qilish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qonun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nizolar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oldini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olish</w:t>
      </w:r>
      <w:proofErr w:type="spellEnd"/>
      <w:r w:rsidRPr="005A3668">
        <w:rPr>
          <w:rStyle w:val="af7"/>
          <w:lang w:val="en-US"/>
        </w:rPr>
        <w:t>)</w:t>
      </w:r>
    </w:p>
    <w:p w14:paraId="5172D0A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tannarxi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servis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umumiy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qiymat</w:t>
      </w:r>
      <w:proofErr w:type="spellEnd"/>
      <w:r w:rsidRPr="005A3668">
        <w:rPr>
          <w:rStyle w:val="af7"/>
          <w:lang w:val="en-US"/>
        </w:rPr>
        <w:t>)</w:t>
      </w:r>
    </w:p>
    <w:p w14:paraId="3CBB0CEE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Xarajatlarni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aniqlash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usullari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to‘g‘ridan-to‘g‘ri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bilvosita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normativ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faktik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tahlil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hisob</w:t>
      </w:r>
      <w:proofErr w:type="spellEnd"/>
      <w:r w:rsidRPr="005A3668">
        <w:rPr>
          <w:rStyle w:val="af7"/>
          <w:lang w:val="en-US"/>
        </w:rPr>
        <w:t>)</w:t>
      </w:r>
    </w:p>
    <w:p w14:paraId="6EEBC8C5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lastRenderedPageBreak/>
        <w:t xml:space="preserve">TCO (Total Cost of Ownership) </w:t>
      </w:r>
      <w:proofErr w:type="spellStart"/>
      <w:r w:rsidRPr="005A3668">
        <w:rPr>
          <w:lang w:val="en-US"/>
        </w:rPr>
        <w:t>tushunchasi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xarid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ekspluatatsiya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xizmat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yashirin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umumiy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qiymat</w:t>
      </w:r>
      <w:proofErr w:type="spellEnd"/>
      <w:r w:rsidRPr="005A3668">
        <w:rPr>
          <w:rStyle w:val="af7"/>
          <w:lang w:val="en-US"/>
        </w:rPr>
        <w:t>)</w:t>
      </w:r>
    </w:p>
    <w:p w14:paraId="6682244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samaradorligini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ko‘rsatkichlari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(KPI, </w:t>
      </w:r>
      <w:proofErr w:type="spellStart"/>
      <w:r w:rsidRPr="005A3668">
        <w:rPr>
          <w:rStyle w:val="af7"/>
          <w:lang w:val="en-US"/>
        </w:rPr>
        <w:t>tejamkorlik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TCO, </w:t>
      </w:r>
      <w:proofErr w:type="spellStart"/>
      <w:r w:rsidRPr="005A3668">
        <w:rPr>
          <w:rStyle w:val="af7"/>
          <w:lang w:val="en-US"/>
        </w:rPr>
        <w:t>natija</w:t>
      </w:r>
      <w:proofErr w:type="spellEnd"/>
      <w:r w:rsidRPr="005A3668">
        <w:rPr>
          <w:rStyle w:val="af7"/>
          <w:lang w:val="en-US"/>
        </w:rPr>
        <w:t>)</w:t>
      </w:r>
    </w:p>
    <w:p w14:paraId="29B5A0AA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budjetini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rejalashtirish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reja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prognoz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resurs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ustuvorlik</w:t>
      </w:r>
      <w:proofErr w:type="spellEnd"/>
      <w:r w:rsidRPr="005A3668">
        <w:rPr>
          <w:rStyle w:val="af7"/>
          <w:lang w:val="en-US"/>
        </w:rPr>
        <w:t>)</w:t>
      </w:r>
    </w:p>
    <w:p w14:paraId="7EE64E0E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bog‘liq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yashirin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xarajatlar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saqlash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xizmat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kechikish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yo‘qotish</w:t>
      </w:r>
      <w:proofErr w:type="spellEnd"/>
      <w:r w:rsidRPr="005A3668">
        <w:rPr>
          <w:rStyle w:val="af7"/>
          <w:lang w:val="en-US"/>
        </w:rPr>
        <w:t>)</w:t>
      </w:r>
    </w:p>
    <w:p w14:paraId="644D5CA1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Narx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tahlilining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usullari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bozor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narxi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solishtirish</w:t>
      </w:r>
      <w:proofErr w:type="spellEnd"/>
      <w:r w:rsidRPr="005A3668">
        <w:rPr>
          <w:rStyle w:val="af7"/>
          <w:lang w:val="en-US"/>
        </w:rPr>
        <w:t xml:space="preserve">, benchmarking, </w:t>
      </w:r>
      <w:proofErr w:type="spellStart"/>
      <w:r w:rsidRPr="005A3668">
        <w:rPr>
          <w:rStyle w:val="af7"/>
          <w:lang w:val="en-US"/>
        </w:rPr>
        <w:t>tarixiy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tahlil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muzokara</w:t>
      </w:r>
      <w:proofErr w:type="spellEnd"/>
      <w:r w:rsidRPr="005A3668">
        <w:rPr>
          <w:rStyle w:val="af7"/>
          <w:lang w:val="en-US"/>
        </w:rPr>
        <w:t>)</w:t>
      </w:r>
    </w:p>
    <w:p w14:paraId="06E77BE9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Life-cycle costing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hayotiy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sikl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ekspluatatsiya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xizmat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utilizatsiya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tahlil</w:t>
      </w:r>
      <w:proofErr w:type="spellEnd"/>
      <w:r w:rsidRPr="005A3668">
        <w:rPr>
          <w:rStyle w:val="af7"/>
          <w:lang w:val="en-US"/>
        </w:rPr>
        <w:t>)</w:t>
      </w:r>
    </w:p>
    <w:p w14:paraId="798950F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moliyalashtirish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manbalari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o‘z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mablag‘i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kredit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lizing</w:t>
      </w:r>
      <w:proofErr w:type="spellEnd"/>
      <w:r w:rsidRPr="005A3668">
        <w:rPr>
          <w:rStyle w:val="af7"/>
          <w:lang w:val="en-US"/>
        </w:rPr>
        <w:t xml:space="preserve">, grant, </w:t>
      </w:r>
      <w:proofErr w:type="spellStart"/>
      <w:r w:rsidRPr="005A3668">
        <w:rPr>
          <w:rStyle w:val="af7"/>
          <w:lang w:val="en-US"/>
        </w:rPr>
        <w:t>investitsiya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budjet</w:t>
      </w:r>
      <w:proofErr w:type="spellEnd"/>
      <w:r w:rsidRPr="005A3668">
        <w:rPr>
          <w:rStyle w:val="af7"/>
          <w:lang w:val="en-US"/>
        </w:rPr>
        <w:t>)</w:t>
      </w:r>
    </w:p>
    <w:p w14:paraId="23F30957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risklarining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moliyaviy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oqibatlari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zarar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qo‘shimcha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kechikish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jarima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yo‘qotish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foyda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kamayishi</w:t>
      </w:r>
      <w:proofErr w:type="spellEnd"/>
      <w:r w:rsidRPr="005A3668">
        <w:rPr>
          <w:rStyle w:val="af7"/>
          <w:lang w:val="en-US"/>
        </w:rPr>
        <w:t>)</w:t>
      </w:r>
    </w:p>
    <w:p w14:paraId="0D42B3C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Narx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muzokarasi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strategiyalari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tayyorgarlik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pozitsiya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kompromiss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dalil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bosim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kelishuv</w:t>
      </w:r>
      <w:proofErr w:type="spellEnd"/>
      <w:r w:rsidRPr="005A3668">
        <w:rPr>
          <w:rStyle w:val="af7"/>
          <w:lang w:val="en-US"/>
        </w:rPr>
        <w:t>)</w:t>
      </w:r>
    </w:p>
    <w:p w14:paraId="52F818CF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Katalog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narxi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va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bozor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narxi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farqlari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rasmiy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real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chegirma</w:t>
      </w:r>
      <w:proofErr w:type="spellEnd"/>
      <w:r w:rsidRPr="005A3668">
        <w:rPr>
          <w:rStyle w:val="af7"/>
          <w:lang w:val="en-US"/>
        </w:rPr>
        <w:t xml:space="preserve">, talab, </w:t>
      </w:r>
      <w:proofErr w:type="spellStart"/>
      <w:r w:rsidRPr="005A3668">
        <w:rPr>
          <w:rStyle w:val="af7"/>
          <w:lang w:val="en-US"/>
        </w:rPr>
        <w:t>muzokara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solishtirish</w:t>
      </w:r>
      <w:proofErr w:type="spellEnd"/>
      <w:r w:rsidRPr="005A3668">
        <w:rPr>
          <w:rStyle w:val="af7"/>
          <w:lang w:val="en-US"/>
        </w:rPr>
        <w:t>)</w:t>
      </w:r>
    </w:p>
    <w:p w14:paraId="12DCA188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Tashqi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xarajat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tahlili</w:t>
      </w:r>
      <w:proofErr w:type="spellEnd"/>
      <w:r w:rsidRPr="005A3668">
        <w:rPr>
          <w:lang w:val="en-US"/>
        </w:rPr>
        <w:t xml:space="preserve"> (should-cost analysis)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xomashyo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mehnat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ustama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foyda</w:t>
      </w:r>
      <w:proofErr w:type="spellEnd"/>
      <w:r w:rsidRPr="005A3668">
        <w:rPr>
          <w:rStyle w:val="af7"/>
          <w:lang w:val="en-US"/>
        </w:rPr>
        <w:t xml:space="preserve">, real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tahlil</w:t>
      </w:r>
      <w:proofErr w:type="spellEnd"/>
      <w:r w:rsidRPr="005A3668">
        <w:rPr>
          <w:rStyle w:val="af7"/>
          <w:lang w:val="en-US"/>
        </w:rPr>
        <w:t>)</w:t>
      </w:r>
    </w:p>
    <w:p w14:paraId="352D9A33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Ushlab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muddati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xarajatlari</w:t>
      </w:r>
      <w:proofErr w:type="spellEnd"/>
      <w:r w:rsidRPr="005A3668">
        <w:rPr>
          <w:lang w:val="en-US"/>
        </w:rPr>
        <w:t xml:space="preserve"> (holding costs)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saqlash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sug‘urta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eskirish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kapital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ombor</w:t>
      </w:r>
      <w:proofErr w:type="spellEnd"/>
      <w:r w:rsidRPr="005A3668">
        <w:rPr>
          <w:rStyle w:val="af7"/>
          <w:lang w:val="en-US"/>
        </w:rPr>
        <w:t>)</w:t>
      </w:r>
    </w:p>
    <w:p w14:paraId="31816E6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Zaxira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xarajatlari</w:t>
      </w:r>
      <w:proofErr w:type="spellEnd"/>
      <w:r w:rsidRPr="005A3668">
        <w:rPr>
          <w:lang w:val="en-US"/>
        </w:rPr>
        <w:t xml:space="preserve"> (inventory costs)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saqlash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buyurtma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yetishmaslik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ortiqcha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kapital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boshqaruv</w:t>
      </w:r>
      <w:proofErr w:type="spellEnd"/>
      <w:r w:rsidRPr="005A3668">
        <w:rPr>
          <w:rStyle w:val="af7"/>
          <w:lang w:val="en-US"/>
        </w:rPr>
        <w:t>)</w:t>
      </w:r>
    </w:p>
    <w:p w14:paraId="16FE705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Ta’minot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zanjiri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boshqaruvi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oqim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rejalashtirish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3A27F14D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Logistika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jarayonlarining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roli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(transport, </w:t>
      </w:r>
      <w:proofErr w:type="spellStart"/>
      <w:r w:rsidRPr="005A3668">
        <w:rPr>
          <w:rStyle w:val="af7"/>
          <w:lang w:val="en-US"/>
        </w:rPr>
        <w:t>saqlash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xizmat</w:t>
      </w:r>
      <w:proofErr w:type="spellEnd"/>
      <w:r w:rsidRPr="005A3668">
        <w:rPr>
          <w:rStyle w:val="af7"/>
          <w:lang w:val="en-US"/>
        </w:rPr>
        <w:t>)</w:t>
      </w:r>
    </w:p>
    <w:p w14:paraId="2960E5F3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SCM </w:t>
      </w:r>
      <w:proofErr w:type="spellStart"/>
      <w:r w:rsidRPr="005A3668">
        <w:rPr>
          <w:lang w:val="en-US"/>
        </w:rPr>
        <w:t>komponentlari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xarid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axborot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mijoz</w:t>
      </w:r>
      <w:proofErr w:type="spellEnd"/>
      <w:r w:rsidRPr="005A3668">
        <w:rPr>
          <w:rStyle w:val="af7"/>
          <w:lang w:val="en-US"/>
        </w:rPr>
        <w:t>)</w:t>
      </w:r>
    </w:p>
    <w:p w14:paraId="05625FFE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“Bullwhip” </w:t>
      </w:r>
      <w:proofErr w:type="spellStart"/>
      <w:r w:rsidRPr="005A3668">
        <w:rPr>
          <w:lang w:val="en-US"/>
        </w:rPr>
        <w:t>effekti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(talab </w:t>
      </w:r>
      <w:proofErr w:type="spellStart"/>
      <w:r w:rsidRPr="005A3668">
        <w:rPr>
          <w:rStyle w:val="af7"/>
          <w:lang w:val="en-US"/>
        </w:rPr>
        <w:t>buzilishi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prognoz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xatosi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kechikish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axborot</w:t>
      </w:r>
      <w:proofErr w:type="spellEnd"/>
      <w:r w:rsidRPr="005A3668">
        <w:rPr>
          <w:rStyle w:val="af7"/>
          <w:lang w:val="en-US"/>
        </w:rPr>
        <w:t>, risk)</w:t>
      </w:r>
    </w:p>
    <w:p w14:paraId="2A09360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Talab </w:t>
      </w:r>
      <w:proofErr w:type="spellStart"/>
      <w:r w:rsidRPr="005A3668">
        <w:rPr>
          <w:lang w:val="en-US"/>
        </w:rPr>
        <w:t>prognozi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usullari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statistika</w:t>
      </w:r>
      <w:proofErr w:type="spellEnd"/>
      <w:r w:rsidRPr="005A3668">
        <w:rPr>
          <w:rStyle w:val="af7"/>
          <w:lang w:val="en-US"/>
        </w:rPr>
        <w:t xml:space="preserve">, trend, </w:t>
      </w:r>
      <w:proofErr w:type="spellStart"/>
      <w:r w:rsidRPr="005A3668">
        <w:rPr>
          <w:rStyle w:val="af7"/>
          <w:lang w:val="en-US"/>
        </w:rPr>
        <w:t>ssenariy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tarixiy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ekspert</w:t>
      </w:r>
      <w:proofErr w:type="spellEnd"/>
      <w:r w:rsidRPr="005A3668">
        <w:rPr>
          <w:rStyle w:val="af7"/>
          <w:lang w:val="en-US"/>
        </w:rPr>
        <w:t>, model)</w:t>
      </w:r>
    </w:p>
    <w:p w14:paraId="2DD8C3CD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JIT (Just-in-Time) </w:t>
      </w:r>
      <w:proofErr w:type="spellStart"/>
      <w:r w:rsidRPr="005A3668">
        <w:rPr>
          <w:lang w:val="en-US"/>
        </w:rPr>
        <w:t>tizimi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aniq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kamayishi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>)</w:t>
      </w:r>
    </w:p>
    <w:p w14:paraId="6FDC5142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Lean procurement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isrof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kamaytirish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jarayon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qiymat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optimallashtirish</w:t>
      </w:r>
      <w:proofErr w:type="spellEnd"/>
      <w:r w:rsidRPr="005A3668">
        <w:rPr>
          <w:rStyle w:val="af7"/>
          <w:lang w:val="en-US"/>
        </w:rPr>
        <w:t>)</w:t>
      </w:r>
    </w:p>
    <w:p w14:paraId="72263D3F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Zaxiralarni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tizimlari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(min-max, EOQ, JIT, safety stock, monitoring,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400885DC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ABC </w:t>
      </w:r>
      <w:proofErr w:type="spellStart"/>
      <w:r w:rsidRPr="005A3668">
        <w:rPr>
          <w:lang w:val="en-US"/>
        </w:rPr>
        <w:t>tahlili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(A-B-C </w:t>
      </w:r>
      <w:proofErr w:type="spellStart"/>
      <w:r w:rsidRPr="005A3668">
        <w:rPr>
          <w:rStyle w:val="af7"/>
          <w:lang w:val="en-US"/>
        </w:rPr>
        <w:t>toifa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ustuvorlik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qiymat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2204190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Ombor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boshqaruvi</w:t>
      </w:r>
      <w:proofErr w:type="spellEnd"/>
      <w:r w:rsidRPr="005A3668">
        <w:rPr>
          <w:lang w:val="en-US"/>
        </w:rPr>
        <w:t xml:space="preserve"> (warehouse management)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saqlash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joylashtirish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hisob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texnologiya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64EBA6BA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Ekspeditorlik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xizmatlari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(transport,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bojxona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koordinatsiya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>)</w:t>
      </w:r>
    </w:p>
    <w:p w14:paraId="3F68253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lastRenderedPageBreak/>
        <w:t xml:space="preserve">Multimodal transport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bir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nechta</w:t>
      </w:r>
      <w:proofErr w:type="spellEnd"/>
      <w:r w:rsidRPr="005A3668">
        <w:rPr>
          <w:rStyle w:val="af7"/>
          <w:lang w:val="en-US"/>
        </w:rPr>
        <w:t xml:space="preserve"> transport,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shartnoma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moslashuv</w:t>
      </w:r>
      <w:proofErr w:type="spellEnd"/>
      <w:r w:rsidRPr="005A3668">
        <w:rPr>
          <w:rStyle w:val="af7"/>
          <w:lang w:val="en-US"/>
        </w:rPr>
        <w:t>)</w:t>
      </w:r>
    </w:p>
    <w:p w14:paraId="19692559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Shartnoma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logistikasining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turlari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(3PL, 4PL, </w:t>
      </w:r>
      <w:proofErr w:type="spellStart"/>
      <w:r w:rsidRPr="005A3668">
        <w:rPr>
          <w:rStyle w:val="af7"/>
          <w:lang w:val="en-US"/>
        </w:rPr>
        <w:t>xizmatlar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tashqi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boshqaruv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, risk)</w:t>
      </w:r>
    </w:p>
    <w:p w14:paraId="71CA83CC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Logistika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xarajatlarini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(transport, </w:t>
      </w:r>
      <w:proofErr w:type="spellStart"/>
      <w:r w:rsidRPr="005A3668">
        <w:rPr>
          <w:rStyle w:val="af7"/>
          <w:lang w:val="en-US"/>
        </w:rPr>
        <w:t>saqlash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yo‘qotish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optimallashtirish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tahlil</w:t>
      </w:r>
      <w:proofErr w:type="spellEnd"/>
      <w:r w:rsidRPr="005A3668">
        <w:rPr>
          <w:rStyle w:val="af7"/>
          <w:lang w:val="en-US"/>
        </w:rPr>
        <w:t>)</w:t>
      </w:r>
    </w:p>
    <w:p w14:paraId="012F195B" w14:textId="77777777" w:rsidR="005A3668" w:rsidRPr="005F078D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rStyle w:val="af7"/>
          <w:i w:val="0"/>
          <w:iCs w:val="0"/>
          <w:lang w:val="en-US"/>
        </w:rPr>
      </w:pPr>
      <w:proofErr w:type="spellStart"/>
      <w:r w:rsidRPr="005A3668">
        <w:rPr>
          <w:lang w:val="en-US"/>
        </w:rPr>
        <w:t>Ta’minot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zanjiridagi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uzilishlarni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boshqarish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(risk </w:t>
      </w:r>
      <w:proofErr w:type="spellStart"/>
      <w:r w:rsidRPr="005A3668">
        <w:rPr>
          <w:rStyle w:val="af7"/>
          <w:lang w:val="en-US"/>
        </w:rPr>
        <w:t>reja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diversifikatsiya</w:t>
      </w:r>
      <w:proofErr w:type="spellEnd"/>
      <w:r w:rsidRPr="005A3668">
        <w:rPr>
          <w:rStyle w:val="af7"/>
          <w:lang w:val="en-US"/>
        </w:rPr>
        <w:t xml:space="preserve">, monitoring, </w:t>
      </w:r>
      <w:proofErr w:type="spellStart"/>
      <w:r w:rsidRPr="005A3668">
        <w:rPr>
          <w:rStyle w:val="af7"/>
          <w:lang w:val="en-US"/>
        </w:rPr>
        <w:t>tezkor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choralar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>)</w:t>
      </w:r>
    </w:p>
    <w:p w14:paraId="47CC06CE" w14:textId="77777777" w:rsidR="005F078D" w:rsidRDefault="005F078D" w:rsidP="005F078D">
      <w:pPr>
        <w:pStyle w:val="aff8"/>
        <w:spacing w:before="0" w:beforeAutospacing="0" w:after="0" w:afterAutospacing="0"/>
        <w:rPr>
          <w:rStyle w:val="af7"/>
          <w:lang w:val="en-US"/>
        </w:rPr>
      </w:pPr>
    </w:p>
    <w:p w14:paraId="165B07AB" w14:textId="77777777" w:rsidR="005F078D" w:rsidRDefault="005F078D" w:rsidP="005F078D">
      <w:pPr>
        <w:pStyle w:val="aff8"/>
        <w:spacing w:before="0" w:beforeAutospacing="0" w:after="0" w:afterAutospacing="0"/>
        <w:jc w:val="center"/>
        <w:rPr>
          <w:rStyle w:val="af7"/>
          <w:b/>
          <w:bCs/>
          <w:i w:val="0"/>
          <w:iCs w:val="0"/>
          <w:lang w:val="en-US"/>
        </w:rPr>
      </w:pPr>
      <w:proofErr w:type="spellStart"/>
      <w:r w:rsidRPr="000D1A0E">
        <w:rPr>
          <w:rStyle w:val="af7"/>
          <w:b/>
          <w:bCs/>
          <w:i w:val="0"/>
          <w:iCs w:val="0"/>
          <w:lang w:val="en-US"/>
        </w:rPr>
        <w:t>Mustaqil</w:t>
      </w:r>
      <w:proofErr w:type="spellEnd"/>
      <w:r w:rsidRPr="000D1A0E">
        <w:rPr>
          <w:rStyle w:val="af7"/>
          <w:b/>
          <w:bCs/>
          <w:i w:val="0"/>
          <w:iCs w:val="0"/>
          <w:lang w:val="en-US"/>
        </w:rPr>
        <w:t xml:space="preserve"> </w:t>
      </w:r>
      <w:proofErr w:type="spellStart"/>
      <w:r w:rsidRPr="000D1A0E">
        <w:rPr>
          <w:rStyle w:val="af7"/>
          <w:b/>
          <w:bCs/>
          <w:i w:val="0"/>
          <w:iCs w:val="0"/>
          <w:lang w:val="en-US"/>
        </w:rPr>
        <w:t>ta’lim</w:t>
      </w:r>
      <w:proofErr w:type="spellEnd"/>
      <w:r w:rsidRPr="000D1A0E">
        <w:rPr>
          <w:rStyle w:val="af7"/>
          <w:b/>
          <w:bCs/>
          <w:i w:val="0"/>
          <w:iCs w:val="0"/>
          <w:lang w:val="en-US"/>
        </w:rPr>
        <w:t xml:space="preserve"> </w:t>
      </w:r>
      <w:proofErr w:type="spellStart"/>
      <w:r w:rsidRPr="000D1A0E">
        <w:rPr>
          <w:rStyle w:val="af7"/>
          <w:b/>
          <w:bCs/>
          <w:i w:val="0"/>
          <w:iCs w:val="0"/>
          <w:lang w:val="en-US"/>
        </w:rPr>
        <w:t>mavuzlari</w:t>
      </w:r>
      <w:proofErr w:type="spellEnd"/>
    </w:p>
    <w:p w14:paraId="5CD5EFBD" w14:textId="77777777" w:rsidR="005F078D" w:rsidRPr="005A3668" w:rsidRDefault="005F078D" w:rsidP="005F078D">
      <w:pPr>
        <w:pStyle w:val="aff8"/>
        <w:spacing w:before="0" w:beforeAutospacing="0" w:after="0" w:afterAutospacing="0"/>
        <w:rPr>
          <w:lang w:val="en-US"/>
        </w:rPr>
      </w:pPr>
    </w:p>
    <w:p w14:paraId="2EEDFE78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Elektron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(e-procurement)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raqamli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platforma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avtomatlashtirish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7B48063A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ERP </w:t>
      </w:r>
      <w:proofErr w:type="spellStart"/>
      <w:r w:rsidRPr="005A3668">
        <w:rPr>
          <w:lang w:val="en-US"/>
        </w:rPr>
        <w:t>tizimlarining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ta’siri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integratsiya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rejalashtirish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avtomatlashtirish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tezkorlik</w:t>
      </w:r>
      <w:proofErr w:type="spellEnd"/>
      <w:r w:rsidRPr="005A3668">
        <w:rPr>
          <w:rStyle w:val="af7"/>
          <w:lang w:val="en-US"/>
        </w:rPr>
        <w:t>)</w:t>
      </w:r>
    </w:p>
    <w:p w14:paraId="1523C799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>E-</w:t>
      </w:r>
      <w:proofErr w:type="spellStart"/>
      <w:r w:rsidRPr="005A3668">
        <w:rPr>
          <w:lang w:val="en-US"/>
        </w:rPr>
        <w:t>kataloglar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mahsulot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buyurtma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raqamli</w:t>
      </w:r>
      <w:proofErr w:type="spellEnd"/>
      <w:r w:rsidRPr="005A3668">
        <w:rPr>
          <w:rStyle w:val="af7"/>
          <w:lang w:val="en-US"/>
        </w:rPr>
        <w:t>)</w:t>
      </w:r>
    </w:p>
    <w:p w14:paraId="18ACFB0C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E-auction </w:t>
      </w:r>
      <w:proofErr w:type="spellStart"/>
      <w:r w:rsidRPr="005A3668">
        <w:rPr>
          <w:lang w:val="en-US"/>
        </w:rPr>
        <w:t>qanday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ishlaydi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onlayn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savdo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pasayishi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platforma</w:t>
      </w:r>
      <w:proofErr w:type="spellEnd"/>
      <w:r w:rsidRPr="005A3668">
        <w:rPr>
          <w:rStyle w:val="af7"/>
          <w:lang w:val="en-US"/>
        </w:rPr>
        <w:t>)</w:t>
      </w:r>
    </w:p>
    <w:p w14:paraId="3F27B342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Blokcheynning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xaridlardagi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qo‘</w:t>
      </w:r>
      <w:proofErr w:type="gramEnd"/>
      <w:r w:rsidRPr="005A3668">
        <w:rPr>
          <w:lang w:val="en-US"/>
        </w:rPr>
        <w:t>llanilishi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proofErr w:type="gramStart"/>
      <w:r w:rsidRPr="005A3668">
        <w:rPr>
          <w:rStyle w:val="af7"/>
          <w:lang w:val="en-US"/>
        </w:rPr>
        <w:t>o‘</w:t>
      </w:r>
      <w:proofErr w:type="gramEnd"/>
      <w:r w:rsidRPr="005A3668">
        <w:rPr>
          <w:rStyle w:val="af7"/>
          <w:lang w:val="en-US"/>
        </w:rPr>
        <w:t>zgarmas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yozuv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xavfsizlik</w:t>
      </w:r>
      <w:proofErr w:type="spellEnd"/>
      <w:r w:rsidRPr="005A3668">
        <w:rPr>
          <w:rStyle w:val="af7"/>
          <w:lang w:val="en-US"/>
        </w:rPr>
        <w:t xml:space="preserve">, smart contract, 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>, audit)</w:t>
      </w:r>
    </w:p>
    <w:p w14:paraId="03056D4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Raqamli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shaffoflik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ochiq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 xml:space="preserve">, monitoring,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platforma</w:t>
      </w:r>
      <w:proofErr w:type="spellEnd"/>
      <w:r w:rsidRPr="005A3668">
        <w:rPr>
          <w:rStyle w:val="af7"/>
          <w:lang w:val="en-US"/>
        </w:rPr>
        <w:t>, audit)</w:t>
      </w:r>
    </w:p>
    <w:p w14:paraId="023DCA95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>Smart contracts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avtomatik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ijro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blokcheyn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shartlar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xavfsizlik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raqamli</w:t>
      </w:r>
      <w:proofErr w:type="spellEnd"/>
      <w:r w:rsidRPr="005A3668">
        <w:rPr>
          <w:rStyle w:val="af7"/>
          <w:lang w:val="en-US"/>
        </w:rPr>
        <w:t>)</w:t>
      </w:r>
    </w:p>
    <w:p w14:paraId="179179C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Sun’iy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intellekt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asosida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boshqaruvi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prognoz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tahlil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avtomatlashtirish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optimallashtirish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qaror</w:t>
      </w:r>
      <w:proofErr w:type="spellEnd"/>
      <w:r w:rsidRPr="005A3668">
        <w:rPr>
          <w:rStyle w:val="af7"/>
          <w:lang w:val="en-US"/>
        </w:rPr>
        <w:t>)</w:t>
      </w:r>
    </w:p>
    <w:p w14:paraId="42FA2C0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RPA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(robot </w:t>
      </w:r>
      <w:proofErr w:type="spellStart"/>
      <w:r w:rsidRPr="005A3668">
        <w:rPr>
          <w:rStyle w:val="af7"/>
          <w:lang w:val="en-US"/>
        </w:rPr>
        <w:t>jarayon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takroriy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avtomatlashtirish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xato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kamayishi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12788945" w14:textId="77777777" w:rsidR="005A3668" w:rsidRPr="000D1A0E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rStyle w:val="af7"/>
          <w:i w:val="0"/>
          <w:iCs w:val="0"/>
          <w:lang w:val="en-US"/>
        </w:rPr>
      </w:pPr>
      <w:r w:rsidRPr="005A3668">
        <w:rPr>
          <w:lang w:val="en-US"/>
        </w:rPr>
        <w:t xml:space="preserve">Big Data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qanday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qo‘</w:t>
      </w:r>
      <w:proofErr w:type="gramEnd"/>
      <w:r w:rsidRPr="005A3668">
        <w:rPr>
          <w:lang w:val="en-US"/>
        </w:rPr>
        <w:t>llaniladi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katta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tahlil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prognoz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qaror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, risk)</w:t>
      </w:r>
    </w:p>
    <w:p w14:paraId="0F110AF1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IoT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va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logistika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tizimlarida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sensorlar</w:t>
      </w:r>
      <w:proofErr w:type="spellEnd"/>
      <w:r w:rsidRPr="005A3668">
        <w:rPr>
          <w:rStyle w:val="af7"/>
          <w:lang w:val="en-US"/>
        </w:rPr>
        <w:t xml:space="preserve">, monitoring, real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xavfsizlik</w:t>
      </w:r>
      <w:proofErr w:type="spellEnd"/>
      <w:r w:rsidRPr="005A3668">
        <w:rPr>
          <w:rStyle w:val="af7"/>
          <w:lang w:val="en-US"/>
        </w:rPr>
        <w:t>)</w:t>
      </w:r>
    </w:p>
    <w:p w14:paraId="1BDD84B6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Kiberxavfsizlikning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roli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himoyasi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tizim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xavfsizligi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uzilish</w:t>
      </w:r>
      <w:proofErr w:type="spellEnd"/>
      <w:r w:rsidRPr="005A3668">
        <w:rPr>
          <w:rStyle w:val="af7"/>
          <w:lang w:val="en-US"/>
        </w:rPr>
        <w:t>)</w:t>
      </w:r>
    </w:p>
    <w:p w14:paraId="1C3906B2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Elektron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imzo</w:t>
      </w:r>
      <w:proofErr w:type="spellEnd"/>
      <w:r w:rsidRPr="005A3668">
        <w:rPr>
          <w:lang w:val="en-US"/>
        </w:rPr>
        <w:t xml:space="preserve"> (e-signature)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raqamli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tasdiq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huquqiy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kuch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xavfsizlik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masofaviy</w:t>
      </w:r>
      <w:proofErr w:type="spellEnd"/>
      <w:r w:rsidRPr="005A3668">
        <w:rPr>
          <w:rStyle w:val="af7"/>
          <w:lang w:val="en-US"/>
        </w:rPr>
        <w:t>)</w:t>
      </w:r>
    </w:p>
    <w:p w14:paraId="52C2A691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Raqamli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transformatsiyaning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ta’siri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jarayon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proofErr w:type="gramStart"/>
      <w:r w:rsidRPr="005A3668">
        <w:rPr>
          <w:rStyle w:val="af7"/>
          <w:lang w:val="en-US"/>
        </w:rPr>
        <w:t>o‘</w:t>
      </w:r>
      <w:proofErr w:type="gramEnd"/>
      <w:r w:rsidRPr="005A3668">
        <w:rPr>
          <w:rStyle w:val="af7"/>
          <w:lang w:val="en-US"/>
        </w:rPr>
        <w:t>zgarishi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avtomatlashtirish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innovatsiya</w:t>
      </w:r>
      <w:proofErr w:type="spellEnd"/>
      <w:r w:rsidRPr="005A3668">
        <w:rPr>
          <w:rStyle w:val="af7"/>
          <w:lang w:val="en-US"/>
        </w:rPr>
        <w:t>)</w:t>
      </w:r>
    </w:p>
    <w:p w14:paraId="107CE298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Raqamli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risklar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kiberhujum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tizim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nosozligi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ma’lumot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proofErr w:type="gramStart"/>
      <w:r w:rsidRPr="005A3668">
        <w:rPr>
          <w:rStyle w:val="af7"/>
          <w:lang w:val="en-US"/>
        </w:rPr>
        <w:t>yo‘</w:t>
      </w:r>
      <w:proofErr w:type="gramEnd"/>
      <w:r w:rsidRPr="005A3668">
        <w:rPr>
          <w:rStyle w:val="af7"/>
          <w:lang w:val="en-US"/>
        </w:rPr>
        <w:t>qolishi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uzilish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xavfsizlik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6E63C5C1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Xalqaro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jarayonining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o‘</w:t>
      </w:r>
      <w:proofErr w:type="gramEnd"/>
      <w:r w:rsidRPr="005A3668">
        <w:rPr>
          <w:lang w:val="en-US"/>
        </w:rPr>
        <w:t>ziga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xosligi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bojxona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valyuta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qonunchilik</w:t>
      </w:r>
      <w:proofErr w:type="spellEnd"/>
      <w:r w:rsidRPr="005A3668">
        <w:rPr>
          <w:rStyle w:val="af7"/>
          <w:lang w:val="en-US"/>
        </w:rPr>
        <w:t>)</w:t>
      </w:r>
    </w:p>
    <w:p w14:paraId="04A680C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WTO procurement </w:t>
      </w:r>
      <w:proofErr w:type="spellStart"/>
      <w:r w:rsidRPr="005A3668">
        <w:rPr>
          <w:lang w:val="en-US"/>
        </w:rPr>
        <w:t>qoidalari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ochiqlik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tenglik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diskriminatsiyasiz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xalqaro</w:t>
      </w:r>
      <w:proofErr w:type="spellEnd"/>
      <w:r w:rsidRPr="005A3668">
        <w:rPr>
          <w:rStyle w:val="af7"/>
          <w:lang w:val="en-US"/>
        </w:rPr>
        <w:t>)</w:t>
      </w:r>
    </w:p>
    <w:p w14:paraId="02A6983A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ISO 9001 </w:t>
      </w:r>
      <w:proofErr w:type="spellStart"/>
      <w:r w:rsidRPr="005A3668">
        <w:rPr>
          <w:lang w:val="en-US"/>
        </w:rPr>
        <w:t>xaridlardagi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talablari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boshqaruvi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jarayon</w:t>
      </w:r>
      <w:proofErr w:type="spellEnd"/>
      <w:r w:rsidRPr="005A3668">
        <w:rPr>
          <w:rStyle w:val="af7"/>
          <w:lang w:val="en-US"/>
        </w:rPr>
        <w:t xml:space="preserve">, audit, </w:t>
      </w:r>
      <w:proofErr w:type="spellStart"/>
      <w:r w:rsidRPr="005A3668">
        <w:rPr>
          <w:rStyle w:val="af7"/>
          <w:lang w:val="en-US"/>
        </w:rPr>
        <w:t>doimiy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yaxshilash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>)</w:t>
      </w:r>
    </w:p>
    <w:p w14:paraId="4C2AA55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ISO 20400: </w:t>
      </w:r>
      <w:proofErr w:type="spellStart"/>
      <w:r w:rsidRPr="005A3668">
        <w:rPr>
          <w:lang w:val="en-US"/>
        </w:rPr>
        <w:t>Barqaror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standartlari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ijtimoiy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mas’uliyat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etik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beruvchi</w:t>
      </w:r>
      <w:proofErr w:type="spellEnd"/>
      <w:r w:rsidRPr="005A3668">
        <w:rPr>
          <w:rStyle w:val="af7"/>
          <w:lang w:val="en-US"/>
        </w:rPr>
        <w:t>)</w:t>
      </w:r>
    </w:p>
    <w:p w14:paraId="1B14C968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lastRenderedPageBreak/>
        <w:t>Xalqaro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muzokaralar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madaniyati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madaniyat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muloqot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etik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kelishuv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farqlar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)</w:t>
      </w:r>
    </w:p>
    <w:p w14:paraId="6024BD0D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Import </w:t>
      </w:r>
      <w:proofErr w:type="spellStart"/>
      <w:r w:rsidRPr="005A3668">
        <w:rPr>
          <w:lang w:val="en-US"/>
        </w:rPr>
        <w:t>bojxona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jarayonlari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deklaratsiya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boj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tekshiruv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>, risk)</w:t>
      </w:r>
    </w:p>
    <w:p w14:paraId="7C75825F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Eksport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bilan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bog‘</w:t>
      </w:r>
      <w:proofErr w:type="gramEnd"/>
      <w:r w:rsidRPr="005A3668">
        <w:rPr>
          <w:lang w:val="en-US"/>
        </w:rPr>
        <w:t>liq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hujjatlar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(invoice, BL, </w:t>
      </w:r>
      <w:proofErr w:type="spellStart"/>
      <w:r w:rsidRPr="005A3668">
        <w:rPr>
          <w:rStyle w:val="af7"/>
          <w:lang w:val="en-US"/>
        </w:rPr>
        <w:t>sertifikat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kontrakt</w:t>
      </w:r>
      <w:proofErr w:type="spellEnd"/>
      <w:r w:rsidRPr="005A3668">
        <w:rPr>
          <w:rStyle w:val="af7"/>
          <w:lang w:val="en-US"/>
        </w:rPr>
        <w:t xml:space="preserve">, packing list, </w:t>
      </w:r>
      <w:proofErr w:type="spellStart"/>
      <w:r w:rsidRPr="005A3668">
        <w:rPr>
          <w:rStyle w:val="af7"/>
          <w:lang w:val="en-US"/>
        </w:rPr>
        <w:t>bojxona</w:t>
      </w:r>
      <w:proofErr w:type="spellEnd"/>
      <w:r w:rsidRPr="005A3668">
        <w:rPr>
          <w:rStyle w:val="af7"/>
          <w:lang w:val="en-US"/>
        </w:rPr>
        <w:t>)</w:t>
      </w:r>
    </w:p>
    <w:p w14:paraId="431770DF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Xalqaro</w:t>
      </w:r>
      <w:proofErr w:type="spellEnd"/>
      <w:r w:rsidRPr="005A3668">
        <w:rPr>
          <w:lang w:val="en-US"/>
        </w:rPr>
        <w:t xml:space="preserve"> </w:t>
      </w:r>
      <w:proofErr w:type="spellStart"/>
      <w:proofErr w:type="gramStart"/>
      <w:r w:rsidRPr="005A3668">
        <w:rPr>
          <w:lang w:val="en-US"/>
        </w:rPr>
        <w:t>to‘</w:t>
      </w:r>
      <w:proofErr w:type="gramEnd"/>
      <w:r w:rsidRPr="005A3668">
        <w:rPr>
          <w:lang w:val="en-US"/>
        </w:rPr>
        <w:t>lov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usullari</w:t>
      </w:r>
      <w:proofErr w:type="spellEnd"/>
      <w:r w:rsidRPr="005A3668">
        <w:rPr>
          <w:lang w:val="en-US"/>
        </w:rPr>
        <w:t xml:space="preserve"> (LC, TT)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proofErr w:type="gramStart"/>
      <w:r w:rsidRPr="005A3668">
        <w:rPr>
          <w:rStyle w:val="af7"/>
          <w:lang w:val="en-US"/>
        </w:rPr>
        <w:t>to‘</w:t>
      </w:r>
      <w:proofErr w:type="gramEnd"/>
      <w:r w:rsidRPr="005A3668">
        <w:rPr>
          <w:rStyle w:val="af7"/>
          <w:lang w:val="en-US"/>
        </w:rPr>
        <w:t>lov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kafolati</w:t>
      </w:r>
      <w:proofErr w:type="spellEnd"/>
      <w:r w:rsidRPr="005A3668">
        <w:rPr>
          <w:rStyle w:val="af7"/>
          <w:lang w:val="en-US"/>
        </w:rPr>
        <w:t xml:space="preserve">, bank, </w:t>
      </w:r>
      <w:proofErr w:type="spellStart"/>
      <w:r w:rsidRPr="005A3668">
        <w:rPr>
          <w:rStyle w:val="af7"/>
          <w:lang w:val="en-US"/>
        </w:rPr>
        <w:t>xavfsizlik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>)</w:t>
      </w:r>
    </w:p>
    <w:p w14:paraId="7551E65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Xalqaro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logistika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zanjiri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(transport, </w:t>
      </w:r>
      <w:proofErr w:type="spellStart"/>
      <w:r w:rsidRPr="005A3668">
        <w:rPr>
          <w:rStyle w:val="af7"/>
          <w:lang w:val="en-US"/>
        </w:rPr>
        <w:t>bojxona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ombor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vaqt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>)</w:t>
      </w:r>
    </w:p>
    <w:p w14:paraId="61FD79F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Xalqaro</w:t>
      </w:r>
      <w:proofErr w:type="spellEnd"/>
      <w:r w:rsidRPr="005A3668">
        <w:rPr>
          <w:lang w:val="en-US"/>
        </w:rPr>
        <w:t xml:space="preserve"> audit </w:t>
      </w:r>
      <w:proofErr w:type="spellStart"/>
      <w:r w:rsidRPr="005A3668">
        <w:rPr>
          <w:lang w:val="en-US"/>
        </w:rPr>
        <w:t>talablari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hujjatlar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tekshiruv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moslik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hisobot</w:t>
      </w:r>
      <w:proofErr w:type="spellEnd"/>
      <w:r w:rsidRPr="005A3668">
        <w:rPr>
          <w:rStyle w:val="af7"/>
          <w:lang w:val="en-US"/>
        </w:rPr>
        <w:t>)</w:t>
      </w:r>
    </w:p>
    <w:p w14:paraId="659419D2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</w:t>
      </w:r>
      <w:proofErr w:type="spellStart"/>
      <w:r w:rsidRPr="005A3668">
        <w:rPr>
          <w:lang w:val="en-US"/>
        </w:rPr>
        <w:t>bozor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risklari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valyuta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siyosiy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iqtisodiy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raqobat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>)</w:t>
      </w:r>
    </w:p>
    <w:p w14:paraId="7DAF6B52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Tashqi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iqtisodiy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faoliyat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subyektlari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eksportyor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importyor</w:t>
      </w:r>
      <w:proofErr w:type="spellEnd"/>
      <w:r w:rsidRPr="005A3668">
        <w:rPr>
          <w:rStyle w:val="af7"/>
          <w:lang w:val="en-US"/>
        </w:rPr>
        <w:t xml:space="preserve">, broker,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bank, </w:t>
      </w:r>
      <w:proofErr w:type="spellStart"/>
      <w:r w:rsidRPr="005A3668">
        <w:rPr>
          <w:rStyle w:val="af7"/>
          <w:lang w:val="en-US"/>
        </w:rPr>
        <w:t>davlat</w:t>
      </w:r>
      <w:proofErr w:type="spellEnd"/>
      <w:r w:rsidRPr="005A3668">
        <w:rPr>
          <w:rStyle w:val="af7"/>
          <w:lang w:val="en-US"/>
        </w:rPr>
        <w:t>)</w:t>
      </w:r>
    </w:p>
    <w:p w14:paraId="4DB5276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Transchegaraviy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xarajatlar</w:t>
      </w:r>
      <w:proofErr w:type="spellEnd"/>
      <w:r w:rsidRPr="005A3668">
        <w:rPr>
          <w:lang w:val="en-US"/>
        </w:rPr>
        <w:t xml:space="preserve"> (tariffs &amp; duties)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boj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soliq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tarif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>, risk)</w:t>
      </w:r>
    </w:p>
    <w:p w14:paraId="39B60CD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Global </w:t>
      </w:r>
      <w:proofErr w:type="spellStart"/>
      <w:r w:rsidRPr="005A3668">
        <w:rPr>
          <w:lang w:val="en-US"/>
        </w:rPr>
        <w:t>etik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talablari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inson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huquqi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mehnat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etik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>)</w:t>
      </w:r>
    </w:p>
    <w:p w14:paraId="18165258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Fair Trade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adolatli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savdo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chiqaruvchi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narx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ijtimoiy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mas’uliyat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sertifikat</w:t>
      </w:r>
      <w:proofErr w:type="spellEnd"/>
      <w:r w:rsidRPr="005A3668">
        <w:rPr>
          <w:rStyle w:val="af7"/>
          <w:lang w:val="en-US"/>
        </w:rPr>
        <w:t>)</w:t>
      </w:r>
    </w:p>
    <w:p w14:paraId="411AA5A9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Barqaror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uzoq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ijtimoiy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mas’uliyat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iqtisodiy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foyda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>, risk)</w:t>
      </w:r>
    </w:p>
    <w:p w14:paraId="365227D3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Yashil </w:t>
      </w:r>
      <w:proofErr w:type="spellStart"/>
      <w:r w:rsidRPr="005A3668">
        <w:rPr>
          <w:lang w:val="en-US"/>
        </w:rPr>
        <w:t>xaridlar</w:t>
      </w:r>
      <w:proofErr w:type="spellEnd"/>
      <w:r w:rsidRPr="005A3668">
        <w:rPr>
          <w:lang w:val="en-US"/>
        </w:rPr>
        <w:t xml:space="preserve"> (green procurement)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ekologik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mahsulot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energiya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tejash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chiqindi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kamaytirish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sertifikat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siyosat</w:t>
      </w:r>
      <w:proofErr w:type="spellEnd"/>
      <w:r w:rsidRPr="005A3668">
        <w:rPr>
          <w:rStyle w:val="af7"/>
          <w:lang w:val="en-US"/>
        </w:rPr>
        <w:t>)</w:t>
      </w:r>
    </w:p>
    <w:p w14:paraId="08CEA4EB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ESG </w:t>
      </w:r>
      <w:proofErr w:type="spellStart"/>
      <w:r w:rsidRPr="005A3668">
        <w:rPr>
          <w:lang w:val="en-US"/>
        </w:rPr>
        <w:t>tamoyillari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xaridlarda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ijtimoiy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boshqaruv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>, risk, investor)</w:t>
      </w:r>
    </w:p>
    <w:p w14:paraId="7A9987FC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Ekologik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sertifikatlash</w:t>
      </w:r>
      <w:proofErr w:type="spellEnd"/>
      <w:r w:rsidRPr="005A3668">
        <w:rPr>
          <w:lang w:val="en-US"/>
        </w:rPr>
        <w:t xml:space="preserve"> (eco-labels)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mahsulot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bozor</w:t>
      </w:r>
      <w:proofErr w:type="spellEnd"/>
      <w:r w:rsidRPr="005A3668">
        <w:rPr>
          <w:rStyle w:val="af7"/>
          <w:lang w:val="en-US"/>
        </w:rPr>
        <w:t>)</w:t>
      </w:r>
    </w:p>
    <w:p w14:paraId="6F02CCB9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Ijtimoiy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mas'uliyatli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xaridlar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mehnat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sharoiti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etik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inson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huquqi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>)</w:t>
      </w:r>
    </w:p>
    <w:p w14:paraId="2AFE720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Karbon </w:t>
      </w:r>
      <w:proofErr w:type="spellStart"/>
      <w:r w:rsidRPr="005A3668">
        <w:rPr>
          <w:lang w:val="en-US"/>
        </w:rPr>
        <w:t>izi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tahlili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(CO₂, </w:t>
      </w:r>
      <w:proofErr w:type="spellStart"/>
      <w:r w:rsidRPr="005A3668">
        <w:rPr>
          <w:rStyle w:val="af7"/>
          <w:lang w:val="en-US"/>
        </w:rPr>
        <w:t>emissiya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proofErr w:type="gramStart"/>
      <w:r w:rsidRPr="005A3668">
        <w:rPr>
          <w:rStyle w:val="af7"/>
          <w:lang w:val="en-US"/>
        </w:rPr>
        <w:t>o‘</w:t>
      </w:r>
      <w:proofErr w:type="gramEnd"/>
      <w:r w:rsidRPr="005A3668">
        <w:rPr>
          <w:rStyle w:val="af7"/>
          <w:lang w:val="en-US"/>
        </w:rPr>
        <w:t>lchash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kamaytirish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>, monitoring)</w:t>
      </w:r>
    </w:p>
    <w:p w14:paraId="7E68D652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Ta’minot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zanjirida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ekologik</w:t>
      </w:r>
      <w:proofErr w:type="spellEnd"/>
      <w:r w:rsidRPr="005A3668">
        <w:rPr>
          <w:lang w:val="en-US"/>
        </w:rPr>
        <w:t xml:space="preserve"> audit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tekshiruv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yetkazib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beruvchi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moslik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>)</w:t>
      </w:r>
    </w:p>
    <w:p w14:paraId="16F303F3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>“</w:t>
      </w:r>
      <w:proofErr w:type="spellStart"/>
      <w:r w:rsidRPr="005A3668">
        <w:rPr>
          <w:lang w:val="en-US"/>
        </w:rPr>
        <w:t>Doira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iqtisodi</w:t>
      </w:r>
      <w:proofErr w:type="spellEnd"/>
      <w:r w:rsidRPr="005A3668">
        <w:rPr>
          <w:lang w:val="en-US"/>
        </w:rPr>
        <w:t xml:space="preserve">” (circular economy)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qayta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foydalanish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qayta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ishlash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chiqindi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resurs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sikl</w:t>
      </w:r>
      <w:proofErr w:type="spellEnd"/>
      <w:r w:rsidRPr="005A3668">
        <w:rPr>
          <w:rStyle w:val="af7"/>
          <w:lang w:val="en-US"/>
        </w:rPr>
        <w:t>)</w:t>
      </w:r>
    </w:p>
    <w:p w14:paraId="03EB3402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Yashil </w:t>
      </w:r>
      <w:proofErr w:type="spellStart"/>
      <w:r w:rsidRPr="005A3668">
        <w:rPr>
          <w:lang w:val="en-US"/>
        </w:rPr>
        <w:t>logistika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tushunchasi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(transport </w:t>
      </w:r>
      <w:proofErr w:type="spellStart"/>
      <w:r w:rsidRPr="005A3668">
        <w:rPr>
          <w:rStyle w:val="af7"/>
          <w:lang w:val="en-US"/>
        </w:rPr>
        <w:t>optimallashtirish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emissiya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energiya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>)</w:t>
      </w:r>
    </w:p>
    <w:p w14:paraId="7136E313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Ekologik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risklarni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baholash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usullari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identifikatsiya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baholash</w:t>
      </w:r>
      <w:proofErr w:type="spellEnd"/>
      <w:r w:rsidRPr="005A3668">
        <w:rPr>
          <w:rStyle w:val="af7"/>
          <w:lang w:val="en-US"/>
        </w:rPr>
        <w:t xml:space="preserve">, monitoring, </w:t>
      </w:r>
      <w:proofErr w:type="spellStart"/>
      <w:r w:rsidRPr="005A3668">
        <w:rPr>
          <w:rStyle w:val="af7"/>
          <w:lang w:val="en-US"/>
        </w:rPr>
        <w:t>kamaytirish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57E014A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Barqaror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yetkazib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beruvchilarni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tanlash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mezonlari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ijtimoiy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mas’uliyat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sifat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ishonchlilik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sertifikat</w:t>
      </w:r>
      <w:proofErr w:type="spellEnd"/>
      <w:r w:rsidRPr="005A3668">
        <w:rPr>
          <w:rStyle w:val="af7"/>
          <w:lang w:val="en-US"/>
        </w:rPr>
        <w:t>, risk)</w:t>
      </w:r>
    </w:p>
    <w:p w14:paraId="4A84CE3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Qayta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ishlanadigan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materiallar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uchun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siyosati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resurs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tejash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ekologiya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chiqindi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strategiya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63E6F5E1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Ishchi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kuchi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ekspluatatsiyasi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xavfi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mehnat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huquqi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etik</w:t>
      </w:r>
      <w:proofErr w:type="spellEnd"/>
      <w:r w:rsidRPr="005A3668">
        <w:rPr>
          <w:rStyle w:val="af7"/>
          <w:lang w:val="en-US"/>
        </w:rPr>
        <w:t xml:space="preserve">, audit, </w:t>
      </w:r>
      <w:proofErr w:type="spellStart"/>
      <w:r w:rsidRPr="005A3668">
        <w:rPr>
          <w:rStyle w:val="af7"/>
          <w:lang w:val="en-US"/>
        </w:rPr>
        <w:t>shaffoflik</w:t>
      </w:r>
      <w:proofErr w:type="spellEnd"/>
      <w:r w:rsidRPr="005A3668">
        <w:rPr>
          <w:rStyle w:val="af7"/>
          <w:lang w:val="en-US"/>
        </w:rPr>
        <w:t xml:space="preserve">, risk, </w:t>
      </w:r>
      <w:proofErr w:type="spellStart"/>
      <w:r w:rsidRPr="005A3668">
        <w:rPr>
          <w:rStyle w:val="af7"/>
          <w:lang w:val="en-US"/>
        </w:rPr>
        <w:t>javobgarlik</w:t>
      </w:r>
      <w:proofErr w:type="spellEnd"/>
      <w:r w:rsidRPr="005A3668">
        <w:rPr>
          <w:rStyle w:val="af7"/>
          <w:lang w:val="en-US"/>
        </w:rPr>
        <w:t>)</w:t>
      </w:r>
    </w:p>
    <w:p w14:paraId="2E73AEE7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lastRenderedPageBreak/>
        <w:t>Ijtimoiy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shaffoflik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talablarini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izohlang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ochiqlik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hisobot</w:t>
      </w:r>
      <w:proofErr w:type="spellEnd"/>
      <w:r w:rsidRPr="005A3668">
        <w:rPr>
          <w:rStyle w:val="af7"/>
          <w:lang w:val="en-US"/>
        </w:rPr>
        <w:t xml:space="preserve">, monitoring, </w:t>
      </w:r>
      <w:proofErr w:type="spellStart"/>
      <w:r w:rsidRPr="005A3668">
        <w:rPr>
          <w:rStyle w:val="af7"/>
          <w:lang w:val="en-US"/>
        </w:rPr>
        <w:t>manfaatdor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tomonlar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ishonch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standart</w:t>
      </w:r>
      <w:proofErr w:type="spellEnd"/>
      <w:r w:rsidRPr="005A3668">
        <w:rPr>
          <w:rStyle w:val="af7"/>
          <w:lang w:val="en-US"/>
        </w:rPr>
        <w:t>)</w:t>
      </w:r>
    </w:p>
    <w:p w14:paraId="2709988E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Barqaror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xaridning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iqtisodiy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afzalliklari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xarajat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kamayishi</w:t>
      </w:r>
      <w:proofErr w:type="spellEnd"/>
      <w:r w:rsidRPr="005A3668">
        <w:rPr>
          <w:rStyle w:val="af7"/>
          <w:lang w:val="en-US"/>
        </w:rPr>
        <w:t xml:space="preserve">, risk </w:t>
      </w:r>
      <w:proofErr w:type="spellStart"/>
      <w:r w:rsidRPr="005A3668">
        <w:rPr>
          <w:rStyle w:val="af7"/>
          <w:lang w:val="en-US"/>
        </w:rPr>
        <w:t>pasayishi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brend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investitsiya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uzoq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muddat</w:t>
      </w:r>
      <w:proofErr w:type="spellEnd"/>
      <w:r w:rsidRPr="005A3668">
        <w:rPr>
          <w:rStyle w:val="af7"/>
          <w:lang w:val="en-US"/>
        </w:rPr>
        <w:t>)</w:t>
      </w:r>
    </w:p>
    <w:p w14:paraId="323F0693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Ta’minot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zanjiri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boshqaruvi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nima</w:t>
      </w:r>
      <w:proofErr w:type="spellEnd"/>
      <w:r w:rsidRPr="005A3668">
        <w:rPr>
          <w:lang w:val="en-US"/>
        </w:rPr>
        <w:t>?</w:t>
      </w:r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oqim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rejalashtirish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hamkorlik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)</w:t>
      </w:r>
    </w:p>
    <w:p w14:paraId="36EC026E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r w:rsidRPr="005A3668">
        <w:rPr>
          <w:lang w:val="en-US"/>
        </w:rPr>
        <w:t xml:space="preserve">SCM </w:t>
      </w:r>
      <w:proofErr w:type="spellStart"/>
      <w:r w:rsidRPr="005A3668">
        <w:rPr>
          <w:lang w:val="en-US"/>
        </w:rPr>
        <w:t>komponentlari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>(</w:t>
      </w:r>
      <w:proofErr w:type="spellStart"/>
      <w:r w:rsidRPr="005A3668">
        <w:rPr>
          <w:rStyle w:val="af7"/>
          <w:lang w:val="en-US"/>
        </w:rPr>
        <w:t>xarid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ishlab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chiqarish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logistika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axborot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mijoz</w:t>
      </w:r>
      <w:proofErr w:type="spellEnd"/>
      <w:r w:rsidRPr="005A3668">
        <w:rPr>
          <w:rStyle w:val="af7"/>
          <w:lang w:val="en-US"/>
        </w:rPr>
        <w:t>)</w:t>
      </w:r>
    </w:p>
    <w:p w14:paraId="1726055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Zaxiralarni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boshqarish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tizimlari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(EOQ, JIT, safety stock, monitoring, </w:t>
      </w:r>
      <w:proofErr w:type="spellStart"/>
      <w:r w:rsidRPr="005A3668">
        <w:rPr>
          <w:rStyle w:val="af7"/>
          <w:lang w:val="en-US"/>
        </w:rPr>
        <w:t>optimallashtirish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nazorat</w:t>
      </w:r>
      <w:proofErr w:type="spellEnd"/>
      <w:r w:rsidRPr="005A3668">
        <w:rPr>
          <w:rStyle w:val="af7"/>
          <w:lang w:val="en-US"/>
        </w:rPr>
        <w:t>)</w:t>
      </w:r>
    </w:p>
    <w:p w14:paraId="28A68F40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Ta’minot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zanjiridagi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uzilishlarni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boshqarish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(risk </w:t>
      </w:r>
      <w:proofErr w:type="spellStart"/>
      <w:r w:rsidRPr="005A3668">
        <w:rPr>
          <w:rStyle w:val="af7"/>
          <w:lang w:val="en-US"/>
        </w:rPr>
        <w:t>reja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zaxira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diversifikatsiya</w:t>
      </w:r>
      <w:proofErr w:type="spellEnd"/>
      <w:r w:rsidRPr="005A3668">
        <w:rPr>
          <w:rStyle w:val="af7"/>
          <w:lang w:val="en-US"/>
        </w:rPr>
        <w:t xml:space="preserve">, monitoring, </w:t>
      </w:r>
      <w:proofErr w:type="spellStart"/>
      <w:r w:rsidRPr="005A3668">
        <w:rPr>
          <w:rStyle w:val="af7"/>
          <w:lang w:val="en-US"/>
        </w:rPr>
        <w:t>tezkorlik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barqarorlik</w:t>
      </w:r>
      <w:proofErr w:type="spellEnd"/>
      <w:r w:rsidRPr="005A3668">
        <w:rPr>
          <w:rStyle w:val="af7"/>
          <w:lang w:val="en-US"/>
        </w:rPr>
        <w:t>)</w:t>
      </w:r>
    </w:p>
    <w:p w14:paraId="18D26524" w14:textId="77777777" w:rsidR="005A3668" w:rsidRPr="005A3668" w:rsidRDefault="005A3668" w:rsidP="007C6E8F">
      <w:pPr>
        <w:pStyle w:val="aff8"/>
        <w:numPr>
          <w:ilvl w:val="0"/>
          <w:numId w:val="50"/>
        </w:numPr>
        <w:spacing w:before="0" w:beforeAutospacing="0" w:after="0" w:afterAutospacing="0"/>
        <w:rPr>
          <w:lang w:val="en-US"/>
        </w:rPr>
      </w:pPr>
      <w:proofErr w:type="spellStart"/>
      <w:r w:rsidRPr="005A3668">
        <w:rPr>
          <w:lang w:val="en-US"/>
        </w:rPr>
        <w:t>Shartnoma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logistikasining</w:t>
      </w:r>
      <w:proofErr w:type="spellEnd"/>
      <w:r w:rsidRPr="005A3668">
        <w:rPr>
          <w:lang w:val="en-US"/>
        </w:rPr>
        <w:t xml:space="preserve"> </w:t>
      </w:r>
      <w:proofErr w:type="spellStart"/>
      <w:r w:rsidRPr="005A3668">
        <w:rPr>
          <w:lang w:val="en-US"/>
        </w:rPr>
        <w:t>turlari</w:t>
      </w:r>
      <w:proofErr w:type="spellEnd"/>
      <w:r w:rsidRPr="005A3668">
        <w:rPr>
          <w:lang w:val="en-US"/>
        </w:rPr>
        <w:br/>
      </w:r>
      <w:r w:rsidRPr="005A3668">
        <w:rPr>
          <w:rStyle w:val="af7"/>
          <w:lang w:val="en-US"/>
        </w:rPr>
        <w:t xml:space="preserve">(3PL, 4PL, </w:t>
      </w:r>
      <w:proofErr w:type="spellStart"/>
      <w:r w:rsidRPr="005A3668">
        <w:rPr>
          <w:rStyle w:val="af7"/>
          <w:lang w:val="en-US"/>
        </w:rPr>
        <w:t>xizmatlar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tashqi</w:t>
      </w:r>
      <w:proofErr w:type="spellEnd"/>
      <w:r w:rsidRPr="005A3668">
        <w:rPr>
          <w:rStyle w:val="af7"/>
          <w:lang w:val="en-US"/>
        </w:rPr>
        <w:t xml:space="preserve"> </w:t>
      </w:r>
      <w:proofErr w:type="spellStart"/>
      <w:r w:rsidRPr="005A3668">
        <w:rPr>
          <w:rStyle w:val="af7"/>
          <w:lang w:val="en-US"/>
        </w:rPr>
        <w:t>boshqaruv</w:t>
      </w:r>
      <w:proofErr w:type="spellEnd"/>
      <w:r w:rsidRPr="005A3668">
        <w:rPr>
          <w:rStyle w:val="af7"/>
          <w:lang w:val="en-US"/>
        </w:rPr>
        <w:t xml:space="preserve">, </w:t>
      </w:r>
      <w:proofErr w:type="spellStart"/>
      <w:r w:rsidRPr="005A3668">
        <w:rPr>
          <w:rStyle w:val="af7"/>
          <w:lang w:val="en-US"/>
        </w:rPr>
        <w:t>samaradorlik</w:t>
      </w:r>
      <w:proofErr w:type="spellEnd"/>
      <w:r w:rsidRPr="005A3668">
        <w:rPr>
          <w:rStyle w:val="af7"/>
          <w:lang w:val="en-US"/>
        </w:rPr>
        <w:t>, risk)</w:t>
      </w:r>
    </w:p>
    <w:sectPr w:rsidR="005A3668" w:rsidRPr="005A3668" w:rsidSect="0006514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AE20FF"/>
    <w:multiLevelType w:val="multilevel"/>
    <w:tmpl w:val="32ECD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762777B"/>
    <w:multiLevelType w:val="multilevel"/>
    <w:tmpl w:val="ED5C9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8E74995"/>
    <w:multiLevelType w:val="multilevel"/>
    <w:tmpl w:val="59D46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1A0015"/>
    <w:multiLevelType w:val="multilevel"/>
    <w:tmpl w:val="CD221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E452E47"/>
    <w:multiLevelType w:val="multilevel"/>
    <w:tmpl w:val="2D743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67057F"/>
    <w:multiLevelType w:val="multilevel"/>
    <w:tmpl w:val="1A4EA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71C3945"/>
    <w:multiLevelType w:val="multilevel"/>
    <w:tmpl w:val="71B48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30611D"/>
    <w:multiLevelType w:val="multilevel"/>
    <w:tmpl w:val="9FEEE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197432F"/>
    <w:multiLevelType w:val="multilevel"/>
    <w:tmpl w:val="241C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845199"/>
    <w:multiLevelType w:val="multilevel"/>
    <w:tmpl w:val="2BBAE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31169D0"/>
    <w:multiLevelType w:val="multilevel"/>
    <w:tmpl w:val="2EF6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6D2608"/>
    <w:multiLevelType w:val="multilevel"/>
    <w:tmpl w:val="9A8A2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61D5ACC"/>
    <w:multiLevelType w:val="multilevel"/>
    <w:tmpl w:val="20E69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872492"/>
    <w:multiLevelType w:val="multilevel"/>
    <w:tmpl w:val="369C6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E52A4B"/>
    <w:multiLevelType w:val="multilevel"/>
    <w:tmpl w:val="82743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80D09A9"/>
    <w:multiLevelType w:val="multilevel"/>
    <w:tmpl w:val="909E6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9C4F88"/>
    <w:multiLevelType w:val="multilevel"/>
    <w:tmpl w:val="A77AA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BA102C"/>
    <w:multiLevelType w:val="hybridMultilevel"/>
    <w:tmpl w:val="2F1C9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E498F"/>
    <w:multiLevelType w:val="multilevel"/>
    <w:tmpl w:val="5502B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BB2774"/>
    <w:multiLevelType w:val="multilevel"/>
    <w:tmpl w:val="7152E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0F5F92"/>
    <w:multiLevelType w:val="multilevel"/>
    <w:tmpl w:val="49B65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D41026D"/>
    <w:multiLevelType w:val="multilevel"/>
    <w:tmpl w:val="8AB4A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E305363"/>
    <w:multiLevelType w:val="multilevel"/>
    <w:tmpl w:val="7E028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0E36BFC"/>
    <w:multiLevelType w:val="multilevel"/>
    <w:tmpl w:val="CB96E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23D4189"/>
    <w:multiLevelType w:val="multilevel"/>
    <w:tmpl w:val="A87C4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1D3CFD"/>
    <w:multiLevelType w:val="multilevel"/>
    <w:tmpl w:val="FDF8C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3A7696"/>
    <w:multiLevelType w:val="multilevel"/>
    <w:tmpl w:val="3A16A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0F623F"/>
    <w:multiLevelType w:val="multilevel"/>
    <w:tmpl w:val="92322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6460078"/>
    <w:multiLevelType w:val="multilevel"/>
    <w:tmpl w:val="5038C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696359"/>
    <w:multiLevelType w:val="multilevel"/>
    <w:tmpl w:val="1A5CA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BF04AB5"/>
    <w:multiLevelType w:val="multilevel"/>
    <w:tmpl w:val="878A1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7040C2"/>
    <w:multiLevelType w:val="multilevel"/>
    <w:tmpl w:val="38CE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95A682E"/>
    <w:multiLevelType w:val="multilevel"/>
    <w:tmpl w:val="0B5C0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B572BA"/>
    <w:multiLevelType w:val="multilevel"/>
    <w:tmpl w:val="4CE42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AD07753"/>
    <w:multiLevelType w:val="multilevel"/>
    <w:tmpl w:val="F4D65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B3C1F63"/>
    <w:multiLevelType w:val="multilevel"/>
    <w:tmpl w:val="9836F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D301D39"/>
    <w:multiLevelType w:val="multilevel"/>
    <w:tmpl w:val="92484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07E5B01"/>
    <w:multiLevelType w:val="multilevel"/>
    <w:tmpl w:val="DB087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25A48A7"/>
    <w:multiLevelType w:val="multilevel"/>
    <w:tmpl w:val="E58E2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6C83673"/>
    <w:multiLevelType w:val="multilevel"/>
    <w:tmpl w:val="23A24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9A62F38"/>
    <w:multiLevelType w:val="multilevel"/>
    <w:tmpl w:val="7C9E3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8544319">
    <w:abstractNumId w:val="8"/>
  </w:num>
  <w:num w:numId="2" w16cid:durableId="1846247005">
    <w:abstractNumId w:val="6"/>
  </w:num>
  <w:num w:numId="3" w16cid:durableId="283735782">
    <w:abstractNumId w:val="5"/>
  </w:num>
  <w:num w:numId="4" w16cid:durableId="708340631">
    <w:abstractNumId w:val="4"/>
  </w:num>
  <w:num w:numId="5" w16cid:durableId="993337126">
    <w:abstractNumId w:val="7"/>
  </w:num>
  <w:num w:numId="6" w16cid:durableId="609900411">
    <w:abstractNumId w:val="3"/>
  </w:num>
  <w:num w:numId="7" w16cid:durableId="815419304">
    <w:abstractNumId w:val="2"/>
  </w:num>
  <w:num w:numId="8" w16cid:durableId="201595132">
    <w:abstractNumId w:val="1"/>
  </w:num>
  <w:num w:numId="9" w16cid:durableId="789007269">
    <w:abstractNumId w:val="0"/>
  </w:num>
  <w:num w:numId="10" w16cid:durableId="1082677576">
    <w:abstractNumId w:val="9"/>
  </w:num>
  <w:num w:numId="11" w16cid:durableId="1517646573">
    <w:abstractNumId w:val="27"/>
  </w:num>
  <w:num w:numId="12" w16cid:durableId="1055617930">
    <w:abstractNumId w:val="11"/>
  </w:num>
  <w:num w:numId="13" w16cid:durableId="624695783">
    <w:abstractNumId w:val="47"/>
  </w:num>
  <w:num w:numId="14" w16cid:durableId="773592394">
    <w:abstractNumId w:val="14"/>
  </w:num>
  <w:num w:numId="15" w16cid:durableId="1031498042">
    <w:abstractNumId w:val="38"/>
  </w:num>
  <w:num w:numId="16" w16cid:durableId="394861145">
    <w:abstractNumId w:val="41"/>
  </w:num>
  <w:num w:numId="17" w16cid:durableId="688801146">
    <w:abstractNumId w:val="21"/>
  </w:num>
  <w:num w:numId="18" w16cid:durableId="1031612759">
    <w:abstractNumId w:val="49"/>
  </w:num>
  <w:num w:numId="19" w16cid:durableId="242833915">
    <w:abstractNumId w:val="42"/>
  </w:num>
  <w:num w:numId="20" w16cid:durableId="1794589068">
    <w:abstractNumId w:val="20"/>
  </w:num>
  <w:num w:numId="21" w16cid:durableId="450442223">
    <w:abstractNumId w:val="36"/>
  </w:num>
  <w:num w:numId="22" w16cid:durableId="933511618">
    <w:abstractNumId w:val="48"/>
  </w:num>
  <w:num w:numId="23" w16cid:durableId="197472303">
    <w:abstractNumId w:val="33"/>
  </w:num>
  <w:num w:numId="24" w16cid:durableId="2030136553">
    <w:abstractNumId w:val="15"/>
  </w:num>
  <w:num w:numId="25" w16cid:durableId="519394542">
    <w:abstractNumId w:val="17"/>
  </w:num>
  <w:num w:numId="26" w16cid:durableId="243729808">
    <w:abstractNumId w:val="35"/>
  </w:num>
  <w:num w:numId="27" w16cid:durableId="2028096499">
    <w:abstractNumId w:val="18"/>
  </w:num>
  <w:num w:numId="28" w16cid:durableId="378434948">
    <w:abstractNumId w:val="16"/>
  </w:num>
  <w:num w:numId="29" w16cid:durableId="1262909050">
    <w:abstractNumId w:val="40"/>
  </w:num>
  <w:num w:numId="30" w16cid:durableId="179321838">
    <w:abstractNumId w:val="34"/>
  </w:num>
  <w:num w:numId="31" w16cid:durableId="1948079956">
    <w:abstractNumId w:val="39"/>
  </w:num>
  <w:num w:numId="32" w16cid:durableId="678507456">
    <w:abstractNumId w:val="19"/>
  </w:num>
  <w:num w:numId="33" w16cid:durableId="1722442747">
    <w:abstractNumId w:val="12"/>
  </w:num>
  <w:num w:numId="34" w16cid:durableId="1941789872">
    <w:abstractNumId w:val="43"/>
  </w:num>
  <w:num w:numId="35" w16cid:durableId="568613233">
    <w:abstractNumId w:val="46"/>
  </w:num>
  <w:num w:numId="36" w16cid:durableId="887380956">
    <w:abstractNumId w:val="29"/>
  </w:num>
  <w:num w:numId="37" w16cid:durableId="1903368536">
    <w:abstractNumId w:val="24"/>
  </w:num>
  <w:num w:numId="38" w16cid:durableId="1282758385">
    <w:abstractNumId w:val="32"/>
  </w:num>
  <w:num w:numId="39" w16cid:durableId="1929921249">
    <w:abstractNumId w:val="25"/>
  </w:num>
  <w:num w:numId="40" w16cid:durableId="1615213471">
    <w:abstractNumId w:val="13"/>
  </w:num>
  <w:num w:numId="41" w16cid:durableId="1342322005">
    <w:abstractNumId w:val="44"/>
  </w:num>
  <w:num w:numId="42" w16cid:durableId="273444857">
    <w:abstractNumId w:val="30"/>
  </w:num>
  <w:num w:numId="43" w16cid:durableId="1885828564">
    <w:abstractNumId w:val="45"/>
  </w:num>
  <w:num w:numId="44" w16cid:durableId="1329869336">
    <w:abstractNumId w:val="22"/>
  </w:num>
  <w:num w:numId="45" w16cid:durableId="530802169">
    <w:abstractNumId w:val="28"/>
  </w:num>
  <w:num w:numId="46" w16cid:durableId="1338998265">
    <w:abstractNumId w:val="37"/>
  </w:num>
  <w:num w:numId="47" w16cid:durableId="208878359">
    <w:abstractNumId w:val="23"/>
  </w:num>
  <w:num w:numId="48" w16cid:durableId="220020481">
    <w:abstractNumId w:val="31"/>
  </w:num>
  <w:num w:numId="49" w16cid:durableId="1474326776">
    <w:abstractNumId w:val="10"/>
  </w:num>
  <w:num w:numId="50" w16cid:durableId="3338945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65149"/>
    <w:rsid w:val="000C7AD6"/>
    <w:rsid w:val="000D1A0E"/>
    <w:rsid w:val="0015074B"/>
    <w:rsid w:val="0029639D"/>
    <w:rsid w:val="00326F90"/>
    <w:rsid w:val="0034242D"/>
    <w:rsid w:val="004C6370"/>
    <w:rsid w:val="004E1554"/>
    <w:rsid w:val="005A3668"/>
    <w:rsid w:val="005D337A"/>
    <w:rsid w:val="005F078D"/>
    <w:rsid w:val="00696B7C"/>
    <w:rsid w:val="006A73D4"/>
    <w:rsid w:val="00705CE5"/>
    <w:rsid w:val="00715C0F"/>
    <w:rsid w:val="007C6E8F"/>
    <w:rsid w:val="00861B91"/>
    <w:rsid w:val="008673CA"/>
    <w:rsid w:val="00961903"/>
    <w:rsid w:val="00973DAA"/>
    <w:rsid w:val="00AA1D8D"/>
    <w:rsid w:val="00B47730"/>
    <w:rsid w:val="00CB0664"/>
    <w:rsid w:val="00DD6CAE"/>
    <w:rsid w:val="00E045FA"/>
    <w:rsid w:val="00F07E2E"/>
    <w:rsid w:val="00F742C5"/>
    <w:rsid w:val="00FC254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29E1EF"/>
  <w14:defaultImageDpi w14:val="300"/>
  <w15:docId w15:val="{1A2D7C2F-6FFC-429D-BC8B-E10145BEB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semiHidden/>
    <w:unhideWhenUsed/>
    <w:rsid w:val="0069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DED1CA-737B-41C2-9F54-BC8DA635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2300</Words>
  <Characters>13113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15383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Сардорбек Ибрагимов</cp:lastModifiedBy>
  <cp:revision>4</cp:revision>
  <dcterms:created xsi:type="dcterms:W3CDTF">2026-01-09T16:34:00Z</dcterms:created>
  <dcterms:modified xsi:type="dcterms:W3CDTF">2026-01-09T16:39:00Z</dcterms:modified>
  <cp:category/>
</cp:coreProperties>
</file>